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7560" w14:textId="77777777" w:rsidR="00755CF0" w:rsidRDefault="00755CF0">
      <w:pPr>
        <w:rPr>
          <w:rFonts w:ascii="Arial" w:hAnsi="Arial" w:cs="Arial"/>
          <w:color w:val="auto"/>
        </w:rPr>
      </w:pPr>
    </w:p>
    <w:p w14:paraId="0AD7A4B1" w14:textId="77777777" w:rsidR="00755CF0" w:rsidRDefault="00755CF0">
      <w:pPr>
        <w:rPr>
          <w:rFonts w:ascii="Arial" w:hAnsi="Arial" w:cs="Arial"/>
        </w:rPr>
      </w:pPr>
    </w:p>
    <w:p w14:paraId="0DD5D25A" w14:textId="77777777" w:rsidR="00755CF0" w:rsidRPr="00366DE4" w:rsidRDefault="00E41307">
      <w:pPr>
        <w:pStyle w:val="Nagwek4"/>
        <w:spacing w:after="12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 w:rsidRPr="00366DE4">
        <w:rPr>
          <w:rFonts w:ascii="Arial" w:hAnsi="Arial" w:cs="Arial"/>
          <w:b/>
          <w:i w:val="0"/>
          <w:color w:val="auto"/>
          <w:sz w:val="40"/>
          <w:szCs w:val="40"/>
        </w:rPr>
        <w:t>SZCZEGÓŁOWE SPECYFIKACJE TECHNICZNE</w:t>
      </w:r>
    </w:p>
    <w:p w14:paraId="5EF37513" w14:textId="77777777" w:rsidR="00755CF0" w:rsidRPr="00366DE4" w:rsidRDefault="00E41307">
      <w:pPr>
        <w:pStyle w:val="Nagwek4"/>
        <w:spacing w:after="12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 w:rsidRPr="00366DE4">
        <w:rPr>
          <w:rFonts w:ascii="Arial" w:hAnsi="Arial" w:cs="Arial"/>
          <w:b/>
          <w:i w:val="0"/>
          <w:color w:val="auto"/>
          <w:sz w:val="40"/>
          <w:szCs w:val="40"/>
        </w:rPr>
        <w:t>WYKONANIA I ODBIORU ROBÓT BUDOWLANYCH</w:t>
      </w:r>
    </w:p>
    <w:p w14:paraId="3CDF4473" w14:textId="77777777" w:rsidR="00755CF0" w:rsidRPr="00366DE4" w:rsidRDefault="00755CF0">
      <w:pPr>
        <w:rPr>
          <w:rFonts w:ascii="Arial" w:hAnsi="Arial" w:cs="Arial"/>
          <w:b/>
          <w:bCs/>
          <w:color w:val="auto"/>
          <w:sz w:val="40"/>
        </w:rPr>
      </w:pPr>
    </w:p>
    <w:p w14:paraId="5C51D4DB" w14:textId="77777777" w:rsidR="00755CF0" w:rsidRPr="00366DE4" w:rsidRDefault="00755CF0">
      <w:pPr>
        <w:rPr>
          <w:rFonts w:ascii="Arial" w:hAnsi="Arial" w:cs="Arial"/>
          <w:b/>
          <w:bCs/>
          <w:color w:val="auto"/>
          <w:sz w:val="40"/>
        </w:rPr>
      </w:pPr>
    </w:p>
    <w:p w14:paraId="4A5FB0AC" w14:textId="77777777" w:rsidR="00755CF0" w:rsidRPr="00366DE4" w:rsidRDefault="00755CF0">
      <w:pPr>
        <w:rPr>
          <w:rFonts w:ascii="Arial" w:hAnsi="Arial" w:cs="Arial"/>
          <w:color w:val="auto"/>
        </w:rPr>
      </w:pPr>
    </w:p>
    <w:p w14:paraId="54098B87" w14:textId="77777777" w:rsidR="00755CF0" w:rsidRPr="00366DE4" w:rsidRDefault="00755CF0">
      <w:pPr>
        <w:rPr>
          <w:rFonts w:ascii="Arial" w:eastAsiaTheme="majorEastAsia" w:hAnsi="Arial" w:cs="Arial"/>
          <w:b/>
          <w:iCs/>
          <w:color w:val="auto"/>
        </w:rPr>
      </w:pPr>
    </w:p>
    <w:p w14:paraId="0D3A9A1B" w14:textId="77777777" w:rsidR="00755CF0" w:rsidRPr="00366DE4" w:rsidRDefault="00E41307">
      <w:pPr>
        <w:jc w:val="center"/>
        <w:rPr>
          <w:rFonts w:ascii="Arial" w:hAnsi="Arial" w:cs="Arial"/>
          <w:b/>
          <w:sz w:val="28"/>
          <w:szCs w:val="20"/>
        </w:rPr>
      </w:pPr>
      <w:r w:rsidRPr="00366DE4">
        <w:rPr>
          <w:rFonts w:ascii="Arial" w:hAnsi="Arial" w:cs="Arial"/>
          <w:b/>
          <w:sz w:val="28"/>
          <w:szCs w:val="20"/>
        </w:rPr>
        <w:t>DLA ZADANIA POD NAZWĄ:</w:t>
      </w:r>
    </w:p>
    <w:p w14:paraId="1C36AC0B" w14:textId="77777777" w:rsidR="00755CF0" w:rsidRPr="00366DE4" w:rsidRDefault="00755CF0"/>
    <w:p w14:paraId="7872D83E" w14:textId="77777777" w:rsidR="00755CF0" w:rsidRPr="00366DE4" w:rsidRDefault="00755C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0"/>
        </w:rPr>
      </w:pPr>
    </w:p>
    <w:p w14:paraId="68DEAFD7" w14:textId="285CD349" w:rsidR="00755CF0" w:rsidRPr="00366DE4" w:rsidRDefault="009950E4" w:rsidP="00843CD0">
      <w:pPr>
        <w:autoSpaceDE w:val="0"/>
        <w:autoSpaceDN w:val="0"/>
        <w:adjustRightInd w:val="0"/>
        <w:jc w:val="center"/>
        <w:rPr>
          <w:b/>
        </w:rPr>
      </w:pPr>
      <w:r w:rsidRPr="00366DE4">
        <w:rPr>
          <w:rFonts w:ascii="Arial" w:hAnsi="Arial" w:cs="Arial"/>
          <w:b/>
        </w:rPr>
        <w:t>„</w:t>
      </w:r>
      <w:r w:rsidR="00843CD0" w:rsidRPr="00366DE4">
        <w:rPr>
          <w:rFonts w:ascii="Arial" w:hAnsi="Arial" w:cs="Arial"/>
          <w:b/>
        </w:rPr>
        <w:t xml:space="preserve"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</w:t>
      </w:r>
      <w:r w:rsidR="00843CD0" w:rsidRPr="00366DE4">
        <w:rPr>
          <w:rFonts w:ascii="Arial" w:hAnsi="Arial" w:cs="Arial"/>
          <w:b/>
        </w:rPr>
        <w:br/>
      </w:r>
      <w:r w:rsidR="00843CD0" w:rsidRPr="00366DE4">
        <w:rPr>
          <w:rFonts w:ascii="Arial" w:hAnsi="Arial" w:cs="Arial"/>
          <w:b/>
        </w:rPr>
        <w:t>i dojściami do peronów</w:t>
      </w:r>
      <w:r w:rsidR="00E41307" w:rsidRPr="00366DE4">
        <w:rPr>
          <w:rFonts w:ascii="Arial" w:hAnsi="Arial" w:cs="Arial"/>
          <w:b/>
        </w:rPr>
        <w:t>”.</w:t>
      </w:r>
    </w:p>
    <w:p w14:paraId="420CCBE8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7FF76655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511DD007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7FC26DD6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60FCAE04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58ACB248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74406465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65587AA3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0E65BA7A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left"/>
        <w:rPr>
          <w:rStyle w:val="Bodytext4"/>
          <w:rFonts w:ascii="Arial" w:hAnsi="Arial" w:cs="Arial"/>
          <w:color w:val="000000"/>
        </w:rPr>
      </w:pPr>
    </w:p>
    <w:p w14:paraId="6FAF8613" w14:textId="77777777" w:rsidR="00755CF0" w:rsidRPr="00366DE4" w:rsidRDefault="00E41307">
      <w:pPr>
        <w:autoSpaceDE w:val="0"/>
        <w:autoSpaceDN w:val="0"/>
        <w:adjustRightInd w:val="0"/>
        <w:rPr>
          <w:b/>
          <w:sz w:val="28"/>
          <w:szCs w:val="20"/>
        </w:rPr>
      </w:pPr>
      <w:r w:rsidRPr="00366DE4">
        <w:rPr>
          <w:rFonts w:ascii="Arial" w:hAnsi="Arial" w:cs="Arial"/>
          <w:b/>
          <w:sz w:val="28"/>
          <w:szCs w:val="20"/>
        </w:rPr>
        <w:t xml:space="preserve">INWESTOR:  </w:t>
      </w:r>
    </w:p>
    <w:p w14:paraId="3BB78A1A" w14:textId="77777777" w:rsidR="00755CF0" w:rsidRPr="00366DE4" w:rsidRDefault="00755CF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0"/>
        </w:rPr>
      </w:pPr>
    </w:p>
    <w:p w14:paraId="0B39E363" w14:textId="77777777" w:rsidR="00755CF0" w:rsidRPr="00366DE4" w:rsidRDefault="00E41307">
      <w:pPr>
        <w:autoSpaceDE w:val="0"/>
        <w:autoSpaceDN w:val="0"/>
        <w:adjustRightInd w:val="0"/>
        <w:rPr>
          <w:rFonts w:ascii="Arial" w:hAnsi="Arial" w:cs="Arial"/>
          <w:b/>
          <w:color w:val="auto"/>
          <w:sz w:val="28"/>
          <w:szCs w:val="20"/>
        </w:rPr>
      </w:pPr>
      <w:r w:rsidRPr="00366DE4">
        <w:rPr>
          <w:rFonts w:ascii="Arial" w:hAnsi="Arial" w:cs="Arial"/>
          <w:b/>
          <w:color w:val="auto"/>
          <w:sz w:val="28"/>
          <w:szCs w:val="20"/>
        </w:rPr>
        <w:t>Powiat Mielecki</w:t>
      </w:r>
    </w:p>
    <w:p w14:paraId="46D4FB92" w14:textId="41D88A2D" w:rsidR="00755CF0" w:rsidRPr="00366DE4" w:rsidRDefault="00E41307">
      <w:pPr>
        <w:autoSpaceDE w:val="0"/>
        <w:autoSpaceDN w:val="0"/>
        <w:adjustRightInd w:val="0"/>
        <w:rPr>
          <w:rFonts w:ascii="Arial" w:hAnsi="Arial" w:cs="Arial"/>
          <w:b/>
          <w:color w:val="auto"/>
          <w:sz w:val="28"/>
          <w:szCs w:val="20"/>
        </w:rPr>
      </w:pPr>
      <w:r w:rsidRPr="00366DE4">
        <w:rPr>
          <w:rFonts w:ascii="Arial" w:hAnsi="Arial" w:cs="Arial"/>
          <w:b/>
          <w:color w:val="auto"/>
          <w:sz w:val="28"/>
          <w:szCs w:val="20"/>
        </w:rPr>
        <w:t xml:space="preserve">ul. Wyspiańskiego </w:t>
      </w:r>
    </w:p>
    <w:p w14:paraId="73C3E920" w14:textId="4A34E962" w:rsidR="00755CF0" w:rsidRPr="00366DE4" w:rsidRDefault="00E41307">
      <w:pPr>
        <w:autoSpaceDE w:val="0"/>
        <w:autoSpaceDN w:val="0"/>
        <w:adjustRightInd w:val="0"/>
        <w:rPr>
          <w:rFonts w:ascii="Arial" w:hAnsi="Arial" w:cs="Arial"/>
          <w:b/>
          <w:color w:val="auto"/>
          <w:sz w:val="28"/>
          <w:szCs w:val="20"/>
        </w:rPr>
      </w:pPr>
      <w:r w:rsidRPr="00366DE4">
        <w:rPr>
          <w:rFonts w:ascii="Arial" w:hAnsi="Arial" w:cs="Arial"/>
          <w:b/>
          <w:color w:val="auto"/>
          <w:sz w:val="28"/>
          <w:szCs w:val="20"/>
        </w:rPr>
        <w:t>39-300 Mielec</w:t>
      </w:r>
    </w:p>
    <w:p w14:paraId="3DD36FB4" w14:textId="1BB2E925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737128A0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573072F7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78B75CD9" w14:textId="61868441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2D71D8FC" w14:textId="77777777" w:rsidR="00755CF0" w:rsidRPr="00366DE4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0DFD3B79" w14:textId="77777777" w:rsidR="00755CF0" w:rsidRPr="00366DE4" w:rsidRDefault="00755CF0">
      <w:pPr>
        <w:spacing w:line="0" w:lineRule="atLeast"/>
        <w:jc w:val="center"/>
        <w:rPr>
          <w:rFonts w:ascii="Arial" w:eastAsiaTheme="majorEastAsia" w:hAnsi="Arial" w:cs="Arial"/>
          <w:iCs/>
          <w:color w:val="auto"/>
        </w:rPr>
      </w:pPr>
    </w:p>
    <w:p w14:paraId="3515B5F3" w14:textId="77777777" w:rsidR="00843CD0" w:rsidRPr="00366DE4" w:rsidRDefault="00843CD0">
      <w:pPr>
        <w:spacing w:line="0" w:lineRule="atLeast"/>
        <w:jc w:val="center"/>
        <w:rPr>
          <w:rFonts w:ascii="Arial" w:eastAsiaTheme="majorEastAsia" w:hAnsi="Arial" w:cs="Arial"/>
          <w:iCs/>
          <w:color w:val="auto"/>
        </w:rPr>
      </w:pPr>
    </w:p>
    <w:p w14:paraId="46DF4901" w14:textId="77777777" w:rsidR="00755CF0" w:rsidRPr="00366DE4" w:rsidRDefault="00755CF0">
      <w:pPr>
        <w:spacing w:line="0" w:lineRule="atLeast"/>
        <w:jc w:val="center"/>
        <w:rPr>
          <w:rFonts w:ascii="Arial" w:eastAsiaTheme="majorEastAsia" w:hAnsi="Arial" w:cs="Arial"/>
          <w:iCs/>
          <w:color w:val="auto"/>
        </w:rPr>
      </w:pPr>
    </w:p>
    <w:p w14:paraId="7F00801B" w14:textId="77777777" w:rsidR="00755CF0" w:rsidRPr="00366DE4" w:rsidRDefault="00755CF0">
      <w:pPr>
        <w:spacing w:line="0" w:lineRule="atLeast"/>
        <w:jc w:val="center"/>
        <w:rPr>
          <w:rStyle w:val="Heading1"/>
          <w:rFonts w:ascii="Arial" w:hAnsi="Arial" w:cs="Arial"/>
          <w:sz w:val="28"/>
          <w:szCs w:val="28"/>
        </w:rPr>
      </w:pPr>
    </w:p>
    <w:p w14:paraId="513F765B" w14:textId="77777777" w:rsidR="00755CF0" w:rsidRPr="00366DE4" w:rsidRDefault="00755CF0">
      <w:pPr>
        <w:spacing w:line="0" w:lineRule="atLeast"/>
        <w:rPr>
          <w:rFonts w:ascii="Arial" w:eastAsiaTheme="majorEastAsia" w:hAnsi="Arial" w:cs="Arial"/>
          <w:bCs/>
          <w:iCs/>
          <w:color w:val="auto"/>
        </w:rPr>
      </w:pPr>
    </w:p>
    <w:p w14:paraId="0AAC664A" w14:textId="77777777" w:rsidR="00755CF0" w:rsidRPr="00366DE4" w:rsidRDefault="00755CF0">
      <w:pPr>
        <w:spacing w:line="0" w:lineRule="atLeast"/>
        <w:rPr>
          <w:rFonts w:ascii="Arial" w:eastAsiaTheme="majorEastAsia" w:hAnsi="Arial" w:cs="Arial"/>
          <w:bCs/>
          <w:iCs/>
          <w:color w:val="auto"/>
        </w:rPr>
      </w:pPr>
    </w:p>
    <w:p w14:paraId="12DCE792" w14:textId="07F54D07" w:rsidR="00755CF0" w:rsidRPr="00366DE4" w:rsidRDefault="00E41307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</w:rPr>
      </w:pPr>
      <w:r w:rsidRPr="00366DE4">
        <w:rPr>
          <w:rFonts w:ascii="Arial" w:eastAsiaTheme="majorEastAsia" w:hAnsi="Arial" w:cs="Arial"/>
          <w:bCs/>
          <w:iCs/>
          <w:color w:val="auto"/>
        </w:rPr>
        <w:t>SIERPIEŃ  202</w:t>
      </w:r>
      <w:r w:rsidR="00843CD0" w:rsidRPr="00366DE4">
        <w:rPr>
          <w:rFonts w:ascii="Arial" w:eastAsiaTheme="majorEastAsia" w:hAnsi="Arial" w:cs="Arial"/>
          <w:bCs/>
          <w:iCs/>
          <w:color w:val="auto"/>
        </w:rPr>
        <w:t>3</w:t>
      </w:r>
    </w:p>
    <w:p w14:paraId="4847C5B3" w14:textId="77777777" w:rsidR="009950E4" w:rsidRPr="00366D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12E78AF6" w14:textId="7355AB6D" w:rsidR="009950E4" w:rsidRPr="00366D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389E7AB8" w14:textId="77777777" w:rsidR="009950E4" w:rsidRPr="00366D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3FAC98D7" w14:textId="57CACC05" w:rsidR="00755CF0" w:rsidRPr="00366DE4" w:rsidRDefault="00E41307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  <w:r w:rsidRPr="00366DE4">
        <w:rPr>
          <w:rFonts w:ascii="Arial" w:eastAsiaTheme="majorEastAsia" w:hAnsi="Arial" w:cs="Arial"/>
          <w:bCs/>
          <w:iCs/>
          <w:color w:val="auto"/>
          <w:sz w:val="28"/>
          <w:szCs w:val="28"/>
        </w:rPr>
        <w:lastRenderedPageBreak/>
        <w:t>SPIS TREŚCI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6"/>
        <w:gridCol w:w="7484"/>
        <w:gridCol w:w="749"/>
      </w:tblGrid>
      <w:tr w:rsidR="00755CF0" w:rsidRPr="00366DE4" w14:paraId="4475086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7EDCEE8E" w14:textId="77777777" w:rsidR="00755CF0" w:rsidRPr="00366DE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Lp.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CB8BDB6" w14:textId="77777777" w:rsidR="00755CF0" w:rsidRPr="00366DE4" w:rsidRDefault="00E41307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Nazwa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652E055" w14:textId="77777777" w:rsidR="00755CF0" w:rsidRPr="00366DE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Str.</w:t>
            </w:r>
          </w:p>
        </w:tc>
      </w:tr>
      <w:tr w:rsidR="003C00EE" w:rsidRPr="00366DE4" w14:paraId="4401B98A" w14:textId="77777777" w:rsidTr="0017384C">
        <w:trPr>
          <w:trHeight w:val="397"/>
          <w:jc w:val="center"/>
        </w:trPr>
        <w:tc>
          <w:tcPr>
            <w:tcW w:w="9209" w:type="dxa"/>
            <w:gridSpan w:val="3"/>
            <w:tcMar>
              <w:left w:w="57" w:type="dxa"/>
              <w:right w:w="57" w:type="dxa"/>
            </w:tcMar>
            <w:vAlign w:val="center"/>
          </w:tcPr>
          <w:p w14:paraId="58D023FE" w14:textId="77777777" w:rsidR="003C00EE" w:rsidRPr="00366DE4" w:rsidRDefault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/>
                <w:bCs/>
                <w:iCs/>
                <w:color w:val="auto"/>
                <w:sz w:val="22"/>
                <w:szCs w:val="22"/>
              </w:rPr>
              <w:t>Roboty drogowe</w:t>
            </w:r>
          </w:p>
        </w:tc>
      </w:tr>
      <w:tr w:rsidR="00755CF0" w:rsidRPr="00366DE4" w14:paraId="286DC4AB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137BD0D" w14:textId="77777777" w:rsidR="00755CF0" w:rsidRPr="00366DE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25C4E00" w14:textId="77777777" w:rsidR="00755CF0" w:rsidRPr="00366DE4" w:rsidRDefault="00E41307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D-M.00.00.00. Wymagania ogólne</w:t>
            </w:r>
            <w:r w:rsidR="003C00EE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4A292B45" w14:textId="77777777" w:rsidR="00755CF0" w:rsidRPr="00366DE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1-30</w:t>
            </w:r>
          </w:p>
        </w:tc>
      </w:tr>
      <w:tr w:rsidR="00755CF0" w:rsidRPr="00366DE4" w14:paraId="1F6331C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61E9C5B" w14:textId="77777777" w:rsidR="00755CF0" w:rsidRPr="00366DE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F61066F" w14:textId="77777777" w:rsidR="00755CF0" w:rsidRPr="00366DE4" w:rsidRDefault="00E41307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D-01.01.01. Odtworzenie trasy i punktów wysokościowych</w:t>
            </w:r>
            <w:r w:rsidR="003C00EE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8408CB8" w14:textId="77777777" w:rsidR="00755CF0" w:rsidRPr="00366DE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1-9</w:t>
            </w:r>
          </w:p>
        </w:tc>
      </w:tr>
      <w:tr w:rsidR="003C00EE" w:rsidRPr="00366DE4" w14:paraId="479B747F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15CC9A6" w14:textId="467C6906" w:rsidR="003C00EE" w:rsidRPr="00366DE4" w:rsidRDefault="00722677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FB0A211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D-01.02.02.  Zdjęcie warstwy ziemi urodzajnej</w:t>
            </w:r>
            <w:r w:rsidR="00ED68E6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646724B" w14:textId="5F69EAA0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</w:t>
            </w:r>
            <w:r w:rsidR="00254EAB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-</w:t>
            </w:r>
            <w:r w:rsidR="00254EAB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6</w:t>
            </w:r>
          </w:p>
        </w:tc>
      </w:tr>
      <w:tr w:rsidR="003C00EE" w:rsidRPr="00366DE4" w14:paraId="0B6B35AC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1D11064" w14:textId="2DD5F415" w:rsidR="003C00EE" w:rsidRPr="00366DE4" w:rsidRDefault="00722677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  <w:r w:rsidR="003C00EE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C6EA784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D-01.02.04. Rozbiórka elementów dróg.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7C1D4EF6" w14:textId="1DBD213C" w:rsidR="003C00EE" w:rsidRPr="00366DE4" w:rsidRDefault="00ED68E6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1 - </w:t>
            </w:r>
            <w:r w:rsidR="00254EAB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6</w:t>
            </w:r>
          </w:p>
        </w:tc>
      </w:tr>
      <w:tr w:rsidR="003C00EE" w:rsidRPr="00366DE4" w14:paraId="3CBD056E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AF6B62B" w14:textId="0401887F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5B74951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D-02.00.00. Roboty ziemne. Wymagania ogólne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73847D04" w14:textId="77777777" w:rsidR="003C00EE" w:rsidRPr="00366DE4" w:rsidRDefault="003C00EE" w:rsidP="00ED68E6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1-3</w:t>
            </w:r>
            <w:r w:rsidR="00ED68E6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</w:t>
            </w:r>
          </w:p>
        </w:tc>
      </w:tr>
      <w:tr w:rsidR="003C00EE" w:rsidRPr="00366DE4" w14:paraId="20F4328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A8613EB" w14:textId="49DE32D3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4B6F8BC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D-02.01.01. Roboty ziemne. Wykonanie wykopów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A712062" w14:textId="7777777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1-10</w:t>
            </w:r>
          </w:p>
        </w:tc>
      </w:tr>
      <w:tr w:rsidR="003C00EE" w:rsidRPr="00366DE4" w14:paraId="64FC6699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53427613" w14:textId="6C509574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7B8905E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 xml:space="preserve">D-02.03.01. 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Roboty ziemne. 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Wykonanie nasypów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E873B58" w14:textId="7777777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1-15</w:t>
            </w:r>
          </w:p>
        </w:tc>
      </w:tr>
      <w:tr w:rsidR="003C00EE" w:rsidRPr="00366DE4" w14:paraId="45C1CA0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41F8EE4C" w14:textId="157971EF" w:rsidR="003C00EE" w:rsidRPr="00366DE4" w:rsidRDefault="00722677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5DAB6F9" w14:textId="77777777" w:rsidR="003C00EE" w:rsidRPr="00366DE4" w:rsidRDefault="003C00EE" w:rsidP="004E65DA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D-03.02.01. Kanalizacja deszczowa</w:t>
            </w:r>
            <w:r w:rsidR="00120C51"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/</w:t>
            </w:r>
            <w:r w:rsidR="00120C51"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r</w:t>
            </w:r>
            <w:r w:rsidR="004E65DA"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o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w</w:t>
            </w:r>
            <w:r w:rsidR="004E65DA"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y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 xml:space="preserve"> kryt</w:t>
            </w:r>
            <w:r w:rsidR="004E65DA"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e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2AA2E5F" w14:textId="77E55496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</w:t>
            </w:r>
            <w:r w:rsidR="00BB386C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4</w:t>
            </w:r>
          </w:p>
        </w:tc>
      </w:tr>
      <w:tr w:rsidR="003C00EE" w:rsidRPr="00366DE4" w14:paraId="678A45BC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6704E61" w14:textId="6F14ABAC" w:rsidR="003C00EE" w:rsidRPr="00366DE4" w:rsidRDefault="00722677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  <w:r w:rsidR="003C00EE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D7B9EEE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D-04.01.01. Koryto wraz z profilowaniem i zagęszczaniem podłoża.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A8CD312" w14:textId="7777777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1-23</w:t>
            </w:r>
          </w:p>
        </w:tc>
      </w:tr>
      <w:tr w:rsidR="003C00EE" w:rsidRPr="00366DE4" w14:paraId="4F62655E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EA2223A" w14:textId="070ADB20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6D07D83E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D-04.03.01. Oczyszczenie i skropienie warstw konstrukcyjnych.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60FFC62C" w14:textId="7777777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1-7</w:t>
            </w:r>
          </w:p>
        </w:tc>
      </w:tr>
      <w:tr w:rsidR="003C00EE" w:rsidRPr="00366DE4" w14:paraId="1A90B045" w14:textId="77777777" w:rsidTr="007924A3">
        <w:trPr>
          <w:trHeight w:val="454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CD7A9C2" w14:textId="468514FE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8982C73" w14:textId="77777777" w:rsidR="003C00EE" w:rsidRPr="00366DE4" w:rsidRDefault="003C00EE" w:rsidP="003C00EE">
            <w:pPr>
              <w:pStyle w:val="Bodytext20"/>
              <w:shd w:val="clear" w:color="auto" w:fill="auto"/>
              <w:spacing w:after="0" w:line="180" w:lineRule="exact"/>
              <w:jc w:val="left"/>
              <w:rPr>
                <w:rFonts w:eastAsiaTheme="majorEastAsia" w:cs="Arial"/>
                <w:bCs/>
                <w:iCs/>
                <w:sz w:val="22"/>
                <w:szCs w:val="22"/>
              </w:rPr>
            </w:pPr>
            <w:r w:rsidRPr="00366DE4">
              <w:rPr>
                <w:rFonts w:eastAsiaTheme="majorEastAsia" w:cs="Arial"/>
                <w:bCs/>
                <w:iCs/>
                <w:sz w:val="22"/>
                <w:szCs w:val="22"/>
              </w:rPr>
              <w:t>D-04.04.02.  Podbudowa i nawierzchnia z mieszanki niezwiązanej.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10EE21BB" w14:textId="7777777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1-24</w:t>
            </w:r>
          </w:p>
        </w:tc>
      </w:tr>
      <w:tr w:rsidR="003C00EE" w:rsidRPr="00366DE4" w14:paraId="43F87D2A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BC6F66C" w14:textId="7A83413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AE85F48" w14:textId="446A3F08" w:rsidR="003C00EE" w:rsidRPr="00366DE4" w:rsidRDefault="003C00EE" w:rsidP="003C00EE">
            <w:pPr>
              <w:ind w:left="1179" w:hanging="1179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D-04.05.01 </w:t>
            </w:r>
            <w:r w:rsidR="006C25AA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Podbudowa z gruntu lub kruszywa stabilizowanego cementem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1F9C2307" w14:textId="4DF96689" w:rsidR="003C00EE" w:rsidRPr="00366DE4" w:rsidRDefault="003C00EE" w:rsidP="00103F91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</w:t>
            </w:r>
            <w:r w:rsidR="00C93993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12</w:t>
            </w:r>
          </w:p>
        </w:tc>
      </w:tr>
      <w:tr w:rsidR="003C00EE" w:rsidRPr="00366DE4" w14:paraId="1B387225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CF13EF7" w14:textId="4691884F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6E094466" w14:textId="77777777" w:rsidR="003C00EE" w:rsidRPr="00366DE4" w:rsidRDefault="003C00EE" w:rsidP="003C00EE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D-05.03.05.a. Nawierzchnia z betonu asfaltowego. Warstwa wiążąca.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7491DF82" w14:textId="77777777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1-14</w:t>
            </w:r>
          </w:p>
        </w:tc>
      </w:tr>
      <w:tr w:rsidR="003C00EE" w:rsidRPr="00366DE4" w14:paraId="2D542031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5F7FA8EA" w14:textId="3930B001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F80110B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bookmarkStart w:id="0" w:name="OLE_LINK1"/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</w:t>
            </w:r>
            <w:bookmarkEnd w:id="0"/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05.03.05.b. Nawierzchnia z betonu asfaltowego. Warstwa ścieralna.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2F1AAC63" w14:textId="79C7685B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</w:t>
            </w:r>
            <w:r w:rsidR="007E2FA9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4</w:t>
            </w:r>
          </w:p>
        </w:tc>
      </w:tr>
      <w:tr w:rsidR="003C00EE" w:rsidRPr="00366DE4" w14:paraId="2D098DB0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F63C38E" w14:textId="03FBEF63" w:rsidR="003C00EE" w:rsidRPr="00366DE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151EA91" w14:textId="77777777" w:rsidR="003C00EE" w:rsidRPr="00366DE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D-05.03.11. Frezowanie nawierzchni asfaltowej na zimno.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EA07732" w14:textId="77777777" w:rsidR="003C00EE" w:rsidRPr="00366DE4" w:rsidRDefault="00103F91" w:rsidP="00103F91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1-5</w:t>
            </w:r>
          </w:p>
        </w:tc>
      </w:tr>
      <w:tr w:rsidR="00852B6A" w:rsidRPr="00366DE4" w14:paraId="1701EFBF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A72CD14" w14:textId="1CD17501" w:rsidR="00852B6A" w:rsidRPr="00366DE4" w:rsidRDefault="00366DE4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XVI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13237A7" w14:textId="1215DB7F" w:rsidR="00852B6A" w:rsidRPr="00366DE4" w:rsidRDefault="00852B6A" w:rsidP="00852B6A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D-05.03.1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2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 Nawierzchnia z asfaltu </w:t>
            </w:r>
            <w:proofErr w:type="spellStart"/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twardolanego</w:t>
            </w:r>
            <w:proofErr w:type="spellEnd"/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2E8DF522" w14:textId="711945A7" w:rsidR="00852B6A" w:rsidRPr="00366DE4" w:rsidRDefault="003338A3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1-13</w:t>
            </w:r>
          </w:p>
        </w:tc>
      </w:tr>
      <w:tr w:rsidR="00852B6A" w:rsidRPr="00366DE4" w14:paraId="2A0CADA5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49FF208" w14:textId="217D9CBD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714E510" w14:textId="77777777" w:rsidR="00852B6A" w:rsidRPr="00366DE4" w:rsidRDefault="00852B6A" w:rsidP="00852B6A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D-06.01.01. Umocnienie skarp i rowów.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67A46D94" w14:textId="77777777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1-6</w:t>
            </w:r>
          </w:p>
        </w:tc>
      </w:tr>
      <w:tr w:rsidR="00852B6A" w:rsidRPr="00366DE4" w14:paraId="01D771EA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DCF37A4" w14:textId="7F7267AD" w:rsidR="00852B6A" w:rsidRPr="00366DE4" w:rsidRDefault="00366DE4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XVIII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61963F48" w14:textId="3FBCA236" w:rsidR="00852B6A" w:rsidRPr="00366DE4" w:rsidRDefault="00852B6A" w:rsidP="00852B6A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D-06.02.01 Przepusty pod zjazdami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C06898B" w14:textId="2508DBCA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1 - 7</w:t>
            </w:r>
          </w:p>
        </w:tc>
      </w:tr>
      <w:tr w:rsidR="00852B6A" w:rsidRPr="00366DE4" w14:paraId="73742C98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436E557A" w14:textId="3286EAD9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AD20E8C" w14:textId="77777777" w:rsidR="00852B6A" w:rsidRPr="00366DE4" w:rsidRDefault="00852B6A" w:rsidP="00852B6A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D-07.01.01. Oznakowanie poziome.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6784F9E8" w14:textId="77777777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1-12</w:t>
            </w:r>
          </w:p>
        </w:tc>
      </w:tr>
      <w:tr w:rsidR="00852B6A" w:rsidRPr="00366DE4" w14:paraId="1B544140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4ADFB1F6" w14:textId="0FA22210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2BB1631" w14:textId="77777777" w:rsidR="00852B6A" w:rsidRPr="00366DE4" w:rsidRDefault="00852B6A" w:rsidP="00852B6A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D-07.02.01. Oznakowanie pionowe.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E4F17E3" w14:textId="77777777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1-14</w:t>
            </w:r>
          </w:p>
        </w:tc>
      </w:tr>
      <w:tr w:rsidR="00852B6A" w:rsidRPr="00366DE4" w14:paraId="58C5E54C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FEF2112" w14:textId="0385BD02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XXI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3D48676" w14:textId="0B4A9213" w:rsidR="00852B6A" w:rsidRPr="00366DE4" w:rsidRDefault="00852B6A" w:rsidP="00852B6A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  <w:t>D-07.02.02. Słupki prowadzące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0B3704F5" w14:textId="1776A008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</w:t>
            </w:r>
            <w:r w:rsidR="00F8027C"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5</w:t>
            </w:r>
          </w:p>
        </w:tc>
      </w:tr>
      <w:tr w:rsidR="00852B6A" w:rsidRPr="00366DE4" w14:paraId="0C0C455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CE6C583" w14:textId="3CB0AF59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XXII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C33EF95" w14:textId="170BB2BE" w:rsidR="00852B6A" w:rsidRPr="00366DE4" w:rsidRDefault="00852B6A" w:rsidP="00852B6A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  <w:t>D-08.01.01. Ustawienie krawężników betonowych.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F7AFB6C" w14:textId="36D4E782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1-12</w:t>
            </w:r>
          </w:p>
        </w:tc>
      </w:tr>
      <w:tr w:rsidR="00852B6A" w:rsidRPr="00366DE4" w14:paraId="266EFCB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AFA7A96" w14:textId="7E1EDA3D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63DAE80" w14:textId="77777777" w:rsidR="00852B6A" w:rsidRPr="00366DE4" w:rsidRDefault="00852B6A" w:rsidP="00852B6A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  <w:t>D-08.02.02. Chodniki, zjazdy z brukowej kostki betonowej.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775C2E74" w14:textId="77777777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1-7</w:t>
            </w:r>
          </w:p>
        </w:tc>
      </w:tr>
      <w:tr w:rsidR="00852B6A" w:rsidRPr="00366DE4" w14:paraId="2394C7DD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AE10984" w14:textId="4689942A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XX</w:t>
            </w:r>
            <w:r w:rsid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636C00D" w14:textId="77777777" w:rsidR="00852B6A" w:rsidRPr="00366DE4" w:rsidRDefault="00852B6A" w:rsidP="00852B6A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  <w:t>D-08.03.01. Obrzeża betonowe.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2D72AE48" w14:textId="77777777" w:rsidR="00852B6A" w:rsidRPr="00366DE4" w:rsidRDefault="00852B6A" w:rsidP="00852B6A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366D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1-8</w:t>
            </w:r>
          </w:p>
        </w:tc>
      </w:tr>
    </w:tbl>
    <w:p w14:paraId="2DA9E324" w14:textId="77777777" w:rsidR="00755CF0" w:rsidRPr="00366DE4" w:rsidRDefault="00755CF0" w:rsidP="004D714D">
      <w:pPr>
        <w:pStyle w:val="Bodytext40"/>
        <w:shd w:val="clear" w:color="auto" w:fill="auto"/>
        <w:tabs>
          <w:tab w:val="left" w:pos="567"/>
        </w:tabs>
        <w:spacing w:before="120" w:after="120" w:line="230" w:lineRule="exact"/>
        <w:jc w:val="both"/>
        <w:rPr>
          <w:rFonts w:ascii="Arial" w:hAnsi="Arial" w:cs="Arial"/>
          <w:sz w:val="20"/>
          <w:szCs w:val="20"/>
        </w:rPr>
      </w:pPr>
    </w:p>
    <w:sectPr w:rsidR="00755CF0" w:rsidRPr="00366DE4">
      <w:footerReference w:type="even" r:id="rId8"/>
      <w:footerReference w:type="default" r:id="rId9"/>
      <w:type w:val="continuous"/>
      <w:pgSz w:w="11909" w:h="16838"/>
      <w:pgMar w:top="1418" w:right="994" w:bottom="1418" w:left="1588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E4903" w14:textId="77777777" w:rsidR="00A84379" w:rsidRDefault="00A84379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5D3F9699" w14:textId="77777777" w:rsidR="00A84379" w:rsidRDefault="00A8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709B2" w14:textId="77777777" w:rsidR="00755CF0" w:rsidRDefault="00E41307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27AC0D2" wp14:editId="1A44113B">
              <wp:simplePos x="0" y="0"/>
              <wp:positionH relativeFrom="page">
                <wp:posOffset>6862445</wp:posOffset>
              </wp:positionH>
              <wp:positionV relativeFrom="page">
                <wp:posOffset>10219690</wp:posOffset>
              </wp:positionV>
              <wp:extent cx="55245" cy="138430"/>
              <wp:effectExtent l="4445" t="0" r="3175" b="0"/>
              <wp:wrapNone/>
              <wp:docPr id="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5CF36" w14:textId="77777777" w:rsidR="00755CF0" w:rsidRDefault="00E41307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9"/>
                              <w:noProof/>
                              <w:color w:val="00000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7AC0D2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540.35pt;margin-top:804.7pt;width:4.35pt;height:10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" filled="f" stroked="f">
              <v:textbox style="mso-fit-shape-to-text:t" inset="0,0,0,0">
                <w:txbxContent>
                  <w:p w14:paraId="4055CF36" w14:textId="77777777" w:rsidR="00755CF0" w:rsidRDefault="00E41307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9"/>
                        <w:noProof/>
                        <w:color w:val="00000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45DE" w14:textId="77777777" w:rsidR="00755CF0" w:rsidRDefault="00755CF0">
    <w:pPr>
      <w:pStyle w:val="Stopka"/>
      <w:jc w:val="right"/>
    </w:pPr>
  </w:p>
  <w:p w14:paraId="3B01297E" w14:textId="77777777" w:rsidR="00755CF0" w:rsidRDefault="00755CF0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A8AA9" w14:textId="77777777" w:rsidR="00A84379" w:rsidRDefault="00A84379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3B2ED77A" w14:textId="77777777" w:rsidR="00A84379" w:rsidRDefault="00A84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1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2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3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4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5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6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7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8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01F"/>
    <w:multiLevelType w:val="multilevel"/>
    <w:tmpl w:val="0000001E"/>
    <w:lvl w:ilvl="0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021"/>
    <w:multiLevelType w:val="multilevel"/>
    <w:tmpl w:val="0000002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023"/>
    <w:multiLevelType w:val="multilevel"/>
    <w:tmpl w:val="0000002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027"/>
    <w:multiLevelType w:val="multilevel"/>
    <w:tmpl w:val="00000026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029"/>
    <w:multiLevelType w:val="multilevel"/>
    <w:tmpl w:val="00000028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02B"/>
    <w:multiLevelType w:val="multilevel"/>
    <w:tmpl w:val="0000002A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4" w15:restartNumberingAfterBreak="0">
    <w:nsid w:val="00000031"/>
    <w:multiLevelType w:val="multilevel"/>
    <w:tmpl w:val="00000030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33"/>
    <w:multiLevelType w:val="multilevel"/>
    <w:tmpl w:val="00000032"/>
    <w:lvl w:ilvl="0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35"/>
    <w:multiLevelType w:val="multilevel"/>
    <w:tmpl w:val="00000034"/>
    <w:lvl w:ilvl="0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39"/>
    <w:multiLevelType w:val="multilevel"/>
    <w:tmpl w:val="00000038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3B"/>
    <w:multiLevelType w:val="multilevel"/>
    <w:tmpl w:val="0000003A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3D"/>
    <w:multiLevelType w:val="multilevel"/>
    <w:tmpl w:val="0000003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3F"/>
    <w:multiLevelType w:val="multilevel"/>
    <w:tmpl w:val="0000003E"/>
    <w:lvl w:ilvl="0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41"/>
    <w:multiLevelType w:val="multilevel"/>
    <w:tmpl w:val="00000040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43"/>
    <w:multiLevelType w:val="multilevel"/>
    <w:tmpl w:val="0000004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45"/>
    <w:multiLevelType w:val="multilevel"/>
    <w:tmpl w:val="00000044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47"/>
    <w:multiLevelType w:val="multilevel"/>
    <w:tmpl w:val="00000046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49"/>
    <w:multiLevelType w:val="multilevel"/>
    <w:tmpl w:val="00000048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4D"/>
    <w:multiLevelType w:val="multilevel"/>
    <w:tmpl w:val="0000004C"/>
    <w:lvl w:ilvl="0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4F"/>
    <w:multiLevelType w:val="multilevel"/>
    <w:tmpl w:val="0000004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051"/>
    <w:multiLevelType w:val="multilevel"/>
    <w:tmpl w:val="00000050"/>
    <w:lvl w:ilvl="0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053"/>
    <w:multiLevelType w:val="multilevel"/>
    <w:tmpl w:val="00000052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2" w15:restartNumberingAfterBreak="0">
    <w:nsid w:val="00000055"/>
    <w:multiLevelType w:val="multilevel"/>
    <w:tmpl w:val="00000054"/>
    <w:lvl w:ilvl="0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3" w15:restartNumberingAfterBreak="0">
    <w:nsid w:val="00000057"/>
    <w:multiLevelType w:val="multilevel"/>
    <w:tmpl w:val="00000056"/>
    <w:lvl w:ilvl="0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4" w15:restartNumberingAfterBreak="0">
    <w:nsid w:val="00000059"/>
    <w:multiLevelType w:val="multilevel"/>
    <w:tmpl w:val="00000058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5" w15:restartNumberingAfterBreak="0">
    <w:nsid w:val="0000005B"/>
    <w:multiLevelType w:val="multilevel"/>
    <w:tmpl w:val="0000005A"/>
    <w:lvl w:ilvl="0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6" w15:restartNumberingAfterBreak="0">
    <w:nsid w:val="0000005D"/>
    <w:multiLevelType w:val="multilevel"/>
    <w:tmpl w:val="0000005C"/>
    <w:lvl w:ilvl="0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7" w15:restartNumberingAfterBreak="0">
    <w:nsid w:val="0000005F"/>
    <w:multiLevelType w:val="multilevel"/>
    <w:tmpl w:val="0000005E"/>
    <w:lvl w:ilvl="0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8" w15:restartNumberingAfterBreak="0">
    <w:nsid w:val="00000061"/>
    <w:multiLevelType w:val="multilevel"/>
    <w:tmpl w:val="0000006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9" w15:restartNumberingAfterBreak="0">
    <w:nsid w:val="00000063"/>
    <w:multiLevelType w:val="multilevel"/>
    <w:tmpl w:val="00000062"/>
    <w:lvl w:ilvl="0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0" w15:restartNumberingAfterBreak="0">
    <w:nsid w:val="00000065"/>
    <w:multiLevelType w:val="multilevel"/>
    <w:tmpl w:val="00000064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1" w15:restartNumberingAfterBreak="0">
    <w:nsid w:val="00000067"/>
    <w:multiLevelType w:val="multilevel"/>
    <w:tmpl w:val="00000066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2" w15:restartNumberingAfterBreak="0">
    <w:nsid w:val="00000069"/>
    <w:multiLevelType w:val="multilevel"/>
    <w:tmpl w:val="00000068"/>
    <w:lvl w:ilvl="0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3" w15:restartNumberingAfterBreak="0">
    <w:nsid w:val="0000006B"/>
    <w:multiLevelType w:val="multilevel"/>
    <w:tmpl w:val="0000006A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4" w15:restartNumberingAfterBreak="0">
    <w:nsid w:val="0000006D"/>
    <w:multiLevelType w:val="multilevel"/>
    <w:tmpl w:val="0000006C"/>
    <w:lvl w:ilvl="0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5" w15:restartNumberingAfterBreak="0">
    <w:nsid w:val="0000006F"/>
    <w:multiLevelType w:val="multilevel"/>
    <w:tmpl w:val="0000006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6" w15:restartNumberingAfterBreak="0">
    <w:nsid w:val="00000071"/>
    <w:multiLevelType w:val="multilevel"/>
    <w:tmpl w:val="00000070"/>
    <w:lvl w:ilvl="0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7" w15:restartNumberingAfterBreak="0">
    <w:nsid w:val="00000073"/>
    <w:multiLevelType w:val="multilevel"/>
    <w:tmpl w:val="00000072"/>
    <w:lvl w:ilvl="0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8" w15:restartNumberingAfterBreak="0">
    <w:nsid w:val="00000075"/>
    <w:multiLevelType w:val="multilevel"/>
    <w:tmpl w:val="00000074"/>
    <w:lvl w:ilvl="0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9" w15:restartNumberingAfterBreak="0">
    <w:nsid w:val="00000077"/>
    <w:multiLevelType w:val="multilevel"/>
    <w:tmpl w:val="00000076"/>
    <w:lvl w:ilvl="0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0" w15:restartNumberingAfterBreak="0">
    <w:nsid w:val="00000079"/>
    <w:multiLevelType w:val="multilevel"/>
    <w:tmpl w:val="00000078"/>
    <w:lvl w:ilvl="0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1" w15:restartNumberingAfterBreak="0">
    <w:nsid w:val="0000007B"/>
    <w:multiLevelType w:val="multilevel"/>
    <w:tmpl w:val="0000007A"/>
    <w:lvl w:ilvl="0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2" w15:restartNumberingAfterBreak="0">
    <w:nsid w:val="0000007D"/>
    <w:multiLevelType w:val="multilevel"/>
    <w:tmpl w:val="0000007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3" w15:restartNumberingAfterBreak="0">
    <w:nsid w:val="0000007F"/>
    <w:multiLevelType w:val="multilevel"/>
    <w:tmpl w:val="0000007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4" w15:restartNumberingAfterBreak="0">
    <w:nsid w:val="00000081"/>
    <w:multiLevelType w:val="multilevel"/>
    <w:tmpl w:val="00000080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65" w15:restartNumberingAfterBreak="0">
    <w:nsid w:val="00000083"/>
    <w:multiLevelType w:val="multilevel"/>
    <w:tmpl w:val="00000082"/>
    <w:lvl w:ilvl="0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6" w15:restartNumberingAfterBreak="0">
    <w:nsid w:val="00000085"/>
    <w:multiLevelType w:val="multilevel"/>
    <w:tmpl w:val="00000084"/>
    <w:lvl w:ilvl="0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7" w15:restartNumberingAfterBreak="0">
    <w:nsid w:val="00000087"/>
    <w:multiLevelType w:val="multilevel"/>
    <w:tmpl w:val="00000086"/>
    <w:lvl w:ilvl="0">
      <w:start w:val="6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8" w15:restartNumberingAfterBreak="0">
    <w:nsid w:val="00000089"/>
    <w:multiLevelType w:val="multilevel"/>
    <w:tmpl w:val="0000008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9" w15:restartNumberingAfterBreak="0">
    <w:nsid w:val="0000008B"/>
    <w:multiLevelType w:val="multilevel"/>
    <w:tmpl w:val="0000008A"/>
    <w:lvl w:ilvl="0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0" w15:restartNumberingAfterBreak="0">
    <w:nsid w:val="0000008D"/>
    <w:multiLevelType w:val="multilevel"/>
    <w:tmpl w:val="0000008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1" w15:restartNumberingAfterBreak="0">
    <w:nsid w:val="0000008F"/>
    <w:multiLevelType w:val="multilevel"/>
    <w:tmpl w:val="0000008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2" w15:restartNumberingAfterBreak="0">
    <w:nsid w:val="00000091"/>
    <w:multiLevelType w:val="multilevel"/>
    <w:tmpl w:val="00000090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73" w15:restartNumberingAfterBreak="0">
    <w:nsid w:val="00000093"/>
    <w:multiLevelType w:val="multilevel"/>
    <w:tmpl w:val="0000009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4" w15:restartNumberingAfterBreak="0">
    <w:nsid w:val="00000095"/>
    <w:multiLevelType w:val="multilevel"/>
    <w:tmpl w:val="00000094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5" w15:restartNumberingAfterBreak="0">
    <w:nsid w:val="00000097"/>
    <w:multiLevelType w:val="multilevel"/>
    <w:tmpl w:val="0000009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6" w15:restartNumberingAfterBreak="0">
    <w:nsid w:val="00000099"/>
    <w:multiLevelType w:val="multilevel"/>
    <w:tmpl w:val="0000009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7" w15:restartNumberingAfterBreak="0">
    <w:nsid w:val="0000009B"/>
    <w:multiLevelType w:val="multilevel"/>
    <w:tmpl w:val="0000009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8" w15:restartNumberingAfterBreak="0">
    <w:nsid w:val="0000009D"/>
    <w:multiLevelType w:val="multilevel"/>
    <w:tmpl w:val="0000009C"/>
    <w:lvl w:ilvl="0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9" w15:restartNumberingAfterBreak="0">
    <w:nsid w:val="0000009F"/>
    <w:multiLevelType w:val="multilevel"/>
    <w:tmpl w:val="0000009E"/>
    <w:lvl w:ilvl="0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0" w15:restartNumberingAfterBreak="0">
    <w:nsid w:val="000000A1"/>
    <w:multiLevelType w:val="multilevel"/>
    <w:tmpl w:val="000000A0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1" w15:restartNumberingAfterBreak="0">
    <w:nsid w:val="000000A3"/>
    <w:multiLevelType w:val="multilevel"/>
    <w:tmpl w:val="000000A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2" w15:restartNumberingAfterBreak="0">
    <w:nsid w:val="000000A5"/>
    <w:multiLevelType w:val="multilevel"/>
    <w:tmpl w:val="000000A4"/>
    <w:lvl w:ilvl="0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3" w15:restartNumberingAfterBreak="0">
    <w:nsid w:val="000000A7"/>
    <w:multiLevelType w:val="multilevel"/>
    <w:tmpl w:val="000000A6"/>
    <w:lvl w:ilvl="0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4" w15:restartNumberingAfterBreak="0">
    <w:nsid w:val="000000A9"/>
    <w:multiLevelType w:val="multilevel"/>
    <w:tmpl w:val="000000A8"/>
    <w:lvl w:ilvl="0">
      <w:start w:val="2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5" w15:restartNumberingAfterBreak="0">
    <w:nsid w:val="000000AB"/>
    <w:multiLevelType w:val="multilevel"/>
    <w:tmpl w:val="000000AA"/>
    <w:lvl w:ilvl="0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6" w15:restartNumberingAfterBreak="0">
    <w:nsid w:val="000000AD"/>
    <w:multiLevelType w:val="multilevel"/>
    <w:tmpl w:val="000000AC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7" w15:restartNumberingAfterBreak="0">
    <w:nsid w:val="000000AF"/>
    <w:multiLevelType w:val="multilevel"/>
    <w:tmpl w:val="000000AE"/>
    <w:lvl w:ilvl="0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8" w15:restartNumberingAfterBreak="0">
    <w:nsid w:val="000000B1"/>
    <w:multiLevelType w:val="multilevel"/>
    <w:tmpl w:val="000000B0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9" w15:restartNumberingAfterBreak="0">
    <w:nsid w:val="000000B3"/>
    <w:multiLevelType w:val="multilevel"/>
    <w:tmpl w:val="000000B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0" w15:restartNumberingAfterBreak="0">
    <w:nsid w:val="000000B5"/>
    <w:multiLevelType w:val="multilevel"/>
    <w:tmpl w:val="000000B4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1" w15:restartNumberingAfterBreak="0">
    <w:nsid w:val="000000B7"/>
    <w:multiLevelType w:val="multilevel"/>
    <w:tmpl w:val="000000B6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2" w15:restartNumberingAfterBreak="0">
    <w:nsid w:val="000000B9"/>
    <w:multiLevelType w:val="multilevel"/>
    <w:tmpl w:val="000000B8"/>
    <w:lvl w:ilvl="0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3" w15:restartNumberingAfterBreak="0">
    <w:nsid w:val="000000BB"/>
    <w:multiLevelType w:val="multilevel"/>
    <w:tmpl w:val="000000BA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4" w15:restartNumberingAfterBreak="0">
    <w:nsid w:val="000000BD"/>
    <w:multiLevelType w:val="multilevel"/>
    <w:tmpl w:val="000000BC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5" w15:restartNumberingAfterBreak="0">
    <w:nsid w:val="000000BF"/>
    <w:multiLevelType w:val="multilevel"/>
    <w:tmpl w:val="000000BE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6" w15:restartNumberingAfterBreak="0">
    <w:nsid w:val="000000C1"/>
    <w:multiLevelType w:val="multilevel"/>
    <w:tmpl w:val="000000C0"/>
    <w:lvl w:ilvl="0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7" w15:restartNumberingAfterBreak="0">
    <w:nsid w:val="000000C3"/>
    <w:multiLevelType w:val="multilevel"/>
    <w:tmpl w:val="000000C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8" w15:restartNumberingAfterBreak="0">
    <w:nsid w:val="000000C5"/>
    <w:multiLevelType w:val="multilevel"/>
    <w:tmpl w:val="000000C4"/>
    <w:lvl w:ilvl="0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9" w15:restartNumberingAfterBreak="0">
    <w:nsid w:val="000000C7"/>
    <w:multiLevelType w:val="multilevel"/>
    <w:tmpl w:val="000000C6"/>
    <w:lvl w:ilvl="0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0" w15:restartNumberingAfterBreak="0">
    <w:nsid w:val="000000C9"/>
    <w:multiLevelType w:val="multilevel"/>
    <w:tmpl w:val="000000C8"/>
    <w:lvl w:ilvl="0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1" w15:restartNumberingAfterBreak="0">
    <w:nsid w:val="000000CB"/>
    <w:multiLevelType w:val="multilevel"/>
    <w:tmpl w:val="000000C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2" w15:restartNumberingAfterBreak="0">
    <w:nsid w:val="000000CD"/>
    <w:multiLevelType w:val="multilevel"/>
    <w:tmpl w:val="000000CC"/>
    <w:lvl w:ilvl="0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3" w15:restartNumberingAfterBreak="0">
    <w:nsid w:val="000000CF"/>
    <w:multiLevelType w:val="multilevel"/>
    <w:tmpl w:val="000000CE"/>
    <w:lvl w:ilvl="0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4" w15:restartNumberingAfterBreak="0">
    <w:nsid w:val="000000D1"/>
    <w:multiLevelType w:val="multilevel"/>
    <w:tmpl w:val="000000D0"/>
    <w:lvl w:ilvl="0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5" w15:restartNumberingAfterBreak="0">
    <w:nsid w:val="000000D3"/>
    <w:multiLevelType w:val="multilevel"/>
    <w:tmpl w:val="000000D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6" w15:restartNumberingAfterBreak="0">
    <w:nsid w:val="000000D5"/>
    <w:multiLevelType w:val="multilevel"/>
    <w:tmpl w:val="000000D4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7" w15:restartNumberingAfterBreak="0">
    <w:nsid w:val="000000D7"/>
    <w:multiLevelType w:val="multilevel"/>
    <w:tmpl w:val="000000D6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8" w15:restartNumberingAfterBreak="0">
    <w:nsid w:val="000000D9"/>
    <w:multiLevelType w:val="multilevel"/>
    <w:tmpl w:val="000000D8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9" w15:restartNumberingAfterBreak="0">
    <w:nsid w:val="000000DB"/>
    <w:multiLevelType w:val="multilevel"/>
    <w:tmpl w:val="000000DA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110" w15:restartNumberingAfterBreak="0">
    <w:nsid w:val="000000DD"/>
    <w:multiLevelType w:val="multilevel"/>
    <w:tmpl w:val="000000DC"/>
    <w:lvl w:ilvl="0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1" w15:restartNumberingAfterBreak="0">
    <w:nsid w:val="000000DF"/>
    <w:multiLevelType w:val="multilevel"/>
    <w:tmpl w:val="000000D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2" w15:restartNumberingAfterBreak="0">
    <w:nsid w:val="000000E1"/>
    <w:multiLevelType w:val="multilevel"/>
    <w:tmpl w:val="000000E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3" w15:restartNumberingAfterBreak="0">
    <w:nsid w:val="000000E3"/>
    <w:multiLevelType w:val="multilevel"/>
    <w:tmpl w:val="000000E2"/>
    <w:lvl w:ilvl="0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4" w15:restartNumberingAfterBreak="0">
    <w:nsid w:val="000000E5"/>
    <w:multiLevelType w:val="multilevel"/>
    <w:tmpl w:val="000000E4"/>
    <w:lvl w:ilvl="0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5" w15:restartNumberingAfterBreak="0">
    <w:nsid w:val="000000E7"/>
    <w:multiLevelType w:val="multilevel"/>
    <w:tmpl w:val="000000E6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6" w15:restartNumberingAfterBreak="0">
    <w:nsid w:val="000000E9"/>
    <w:multiLevelType w:val="multilevel"/>
    <w:tmpl w:val="000000E8"/>
    <w:lvl w:ilvl="0">
      <w:numFmt w:val="decimal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7" w15:restartNumberingAfterBreak="0">
    <w:nsid w:val="000000EB"/>
    <w:multiLevelType w:val="multilevel"/>
    <w:tmpl w:val="000000EA"/>
    <w:lvl w:ilvl="0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8" w15:restartNumberingAfterBreak="0">
    <w:nsid w:val="000000ED"/>
    <w:multiLevelType w:val="multilevel"/>
    <w:tmpl w:val="000000EC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9" w15:restartNumberingAfterBreak="0">
    <w:nsid w:val="000000EF"/>
    <w:multiLevelType w:val="multilevel"/>
    <w:tmpl w:val="000000E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0" w15:restartNumberingAfterBreak="0">
    <w:nsid w:val="000000F1"/>
    <w:multiLevelType w:val="multilevel"/>
    <w:tmpl w:val="000000F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1" w15:restartNumberingAfterBreak="0">
    <w:nsid w:val="000000F3"/>
    <w:multiLevelType w:val="multilevel"/>
    <w:tmpl w:val="000000F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2" w15:restartNumberingAfterBreak="0">
    <w:nsid w:val="000000F5"/>
    <w:multiLevelType w:val="multilevel"/>
    <w:tmpl w:val="000000F4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3" w15:restartNumberingAfterBreak="0">
    <w:nsid w:val="000000F7"/>
    <w:multiLevelType w:val="multilevel"/>
    <w:tmpl w:val="000000F6"/>
    <w:lvl w:ilvl="0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4" w15:restartNumberingAfterBreak="0">
    <w:nsid w:val="000000F9"/>
    <w:multiLevelType w:val="multilevel"/>
    <w:tmpl w:val="000000F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5" w15:restartNumberingAfterBreak="0">
    <w:nsid w:val="000000FB"/>
    <w:multiLevelType w:val="multilevel"/>
    <w:tmpl w:val="000000FA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6" w15:restartNumberingAfterBreak="0">
    <w:nsid w:val="000000FD"/>
    <w:multiLevelType w:val="multilevel"/>
    <w:tmpl w:val="000000FC"/>
    <w:lvl w:ilvl="0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7" w15:restartNumberingAfterBreak="0">
    <w:nsid w:val="000000FF"/>
    <w:multiLevelType w:val="multilevel"/>
    <w:tmpl w:val="000000F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8" w15:restartNumberingAfterBreak="0">
    <w:nsid w:val="00000101"/>
    <w:multiLevelType w:val="multilevel"/>
    <w:tmpl w:val="00000100"/>
    <w:lvl w:ilvl="0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9" w15:restartNumberingAfterBreak="0">
    <w:nsid w:val="00000103"/>
    <w:multiLevelType w:val="multilevel"/>
    <w:tmpl w:val="00000102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0" w15:restartNumberingAfterBreak="0">
    <w:nsid w:val="00000105"/>
    <w:multiLevelType w:val="multilevel"/>
    <w:tmpl w:val="00000104"/>
    <w:lvl w:ilvl="0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1" w15:restartNumberingAfterBreak="0">
    <w:nsid w:val="00000107"/>
    <w:multiLevelType w:val="multilevel"/>
    <w:tmpl w:val="00000106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2" w15:restartNumberingAfterBreak="0">
    <w:nsid w:val="00000109"/>
    <w:multiLevelType w:val="multilevel"/>
    <w:tmpl w:val="00000108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3" w15:restartNumberingAfterBreak="0">
    <w:nsid w:val="0000010B"/>
    <w:multiLevelType w:val="multilevel"/>
    <w:tmpl w:val="0000010A"/>
    <w:lvl w:ilvl="0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4" w15:restartNumberingAfterBreak="0">
    <w:nsid w:val="0000010D"/>
    <w:multiLevelType w:val="multilevel"/>
    <w:tmpl w:val="0000010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5" w15:restartNumberingAfterBreak="0">
    <w:nsid w:val="0000010F"/>
    <w:multiLevelType w:val="multilevel"/>
    <w:tmpl w:val="0000010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6" w15:restartNumberingAfterBreak="0">
    <w:nsid w:val="00000111"/>
    <w:multiLevelType w:val="multilevel"/>
    <w:tmpl w:val="0000011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7" w15:restartNumberingAfterBreak="0">
    <w:nsid w:val="00000113"/>
    <w:multiLevelType w:val="multilevel"/>
    <w:tmpl w:val="00000112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8" w15:restartNumberingAfterBreak="0">
    <w:nsid w:val="00000115"/>
    <w:multiLevelType w:val="multilevel"/>
    <w:tmpl w:val="00000114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9" w15:restartNumberingAfterBreak="0">
    <w:nsid w:val="00000117"/>
    <w:multiLevelType w:val="multilevel"/>
    <w:tmpl w:val="00000116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0" w15:restartNumberingAfterBreak="0">
    <w:nsid w:val="00000119"/>
    <w:multiLevelType w:val="multilevel"/>
    <w:tmpl w:val="00000118"/>
    <w:lvl w:ilvl="0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1" w15:restartNumberingAfterBreak="0">
    <w:nsid w:val="0000011B"/>
    <w:multiLevelType w:val="multilevel"/>
    <w:tmpl w:val="0000011A"/>
    <w:lvl w:ilvl="0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2" w15:restartNumberingAfterBreak="0">
    <w:nsid w:val="0000011D"/>
    <w:multiLevelType w:val="multilevel"/>
    <w:tmpl w:val="0000011C"/>
    <w:lvl w:ilvl="0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3" w15:restartNumberingAfterBreak="0">
    <w:nsid w:val="0000011F"/>
    <w:multiLevelType w:val="multilevel"/>
    <w:tmpl w:val="0000011E"/>
    <w:lvl w:ilvl="0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4" w15:restartNumberingAfterBreak="0">
    <w:nsid w:val="00000121"/>
    <w:multiLevelType w:val="multilevel"/>
    <w:tmpl w:val="0000012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5" w15:restartNumberingAfterBreak="0">
    <w:nsid w:val="00000123"/>
    <w:multiLevelType w:val="multilevel"/>
    <w:tmpl w:val="0000012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6" w15:restartNumberingAfterBreak="0">
    <w:nsid w:val="00000125"/>
    <w:multiLevelType w:val="multilevel"/>
    <w:tmpl w:val="00000124"/>
    <w:lvl w:ilvl="0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7" w15:restartNumberingAfterBreak="0">
    <w:nsid w:val="00000127"/>
    <w:multiLevelType w:val="multilevel"/>
    <w:tmpl w:val="0000012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8" w15:restartNumberingAfterBreak="0">
    <w:nsid w:val="00000129"/>
    <w:multiLevelType w:val="multilevel"/>
    <w:tmpl w:val="00000128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9" w15:restartNumberingAfterBreak="0">
    <w:nsid w:val="0000012B"/>
    <w:multiLevelType w:val="multilevel"/>
    <w:tmpl w:val="0000012A"/>
    <w:lvl w:ilvl="0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0" w15:restartNumberingAfterBreak="0">
    <w:nsid w:val="0000012D"/>
    <w:multiLevelType w:val="multilevel"/>
    <w:tmpl w:val="0000012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1" w15:restartNumberingAfterBreak="0">
    <w:nsid w:val="0000012F"/>
    <w:multiLevelType w:val="multilevel"/>
    <w:tmpl w:val="0000012E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2" w15:restartNumberingAfterBreak="0">
    <w:nsid w:val="00000131"/>
    <w:multiLevelType w:val="multilevel"/>
    <w:tmpl w:val="00000130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3" w15:restartNumberingAfterBreak="0">
    <w:nsid w:val="00000133"/>
    <w:multiLevelType w:val="multilevel"/>
    <w:tmpl w:val="00000132"/>
    <w:lvl w:ilvl="0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4" w15:restartNumberingAfterBreak="0">
    <w:nsid w:val="00000135"/>
    <w:multiLevelType w:val="multilevel"/>
    <w:tmpl w:val="0000013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5" w15:restartNumberingAfterBreak="0">
    <w:nsid w:val="00000137"/>
    <w:multiLevelType w:val="multilevel"/>
    <w:tmpl w:val="0000013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6" w15:restartNumberingAfterBreak="0">
    <w:nsid w:val="00000139"/>
    <w:multiLevelType w:val="multilevel"/>
    <w:tmpl w:val="0000013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7" w15:restartNumberingAfterBreak="0">
    <w:nsid w:val="0000013B"/>
    <w:multiLevelType w:val="multilevel"/>
    <w:tmpl w:val="0000013A"/>
    <w:lvl w:ilvl="0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8" w15:restartNumberingAfterBreak="0">
    <w:nsid w:val="0000013D"/>
    <w:multiLevelType w:val="multilevel"/>
    <w:tmpl w:val="0000013C"/>
    <w:lvl w:ilvl="0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9" w15:restartNumberingAfterBreak="0">
    <w:nsid w:val="0000013F"/>
    <w:multiLevelType w:val="multilevel"/>
    <w:tmpl w:val="0000013E"/>
    <w:lvl w:ilvl="0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0" w15:restartNumberingAfterBreak="0">
    <w:nsid w:val="00000141"/>
    <w:multiLevelType w:val="multilevel"/>
    <w:tmpl w:val="0000014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1" w15:restartNumberingAfterBreak="0">
    <w:nsid w:val="00000143"/>
    <w:multiLevelType w:val="multilevel"/>
    <w:tmpl w:val="0000014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2" w15:restartNumberingAfterBreak="0">
    <w:nsid w:val="00000145"/>
    <w:multiLevelType w:val="multilevel"/>
    <w:tmpl w:val="0000014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3" w15:restartNumberingAfterBreak="0">
    <w:nsid w:val="00000147"/>
    <w:multiLevelType w:val="multilevel"/>
    <w:tmpl w:val="0000014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4" w15:restartNumberingAfterBreak="0">
    <w:nsid w:val="00000149"/>
    <w:multiLevelType w:val="multilevel"/>
    <w:tmpl w:val="00000148"/>
    <w:lvl w:ilvl="0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5" w15:restartNumberingAfterBreak="0">
    <w:nsid w:val="0000014B"/>
    <w:multiLevelType w:val="multilevel"/>
    <w:tmpl w:val="0000014A"/>
    <w:lvl w:ilvl="0">
      <w:start w:val="4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6" w15:restartNumberingAfterBreak="0">
    <w:nsid w:val="0000014D"/>
    <w:multiLevelType w:val="multilevel"/>
    <w:tmpl w:val="0000014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7" w15:restartNumberingAfterBreak="0">
    <w:nsid w:val="0000014F"/>
    <w:multiLevelType w:val="multilevel"/>
    <w:tmpl w:val="0000014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8" w15:restartNumberingAfterBreak="0">
    <w:nsid w:val="00000151"/>
    <w:multiLevelType w:val="multilevel"/>
    <w:tmpl w:val="0000015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9" w15:restartNumberingAfterBreak="0">
    <w:nsid w:val="00000153"/>
    <w:multiLevelType w:val="multilevel"/>
    <w:tmpl w:val="00000152"/>
    <w:lvl w:ilvl="0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0" w15:restartNumberingAfterBreak="0">
    <w:nsid w:val="00000155"/>
    <w:multiLevelType w:val="multilevel"/>
    <w:tmpl w:val="00000154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1" w15:restartNumberingAfterBreak="0">
    <w:nsid w:val="00000157"/>
    <w:multiLevelType w:val="multilevel"/>
    <w:tmpl w:val="00000156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2" w15:restartNumberingAfterBreak="0">
    <w:nsid w:val="00000159"/>
    <w:multiLevelType w:val="multilevel"/>
    <w:tmpl w:val="0000015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3" w15:restartNumberingAfterBreak="0">
    <w:nsid w:val="0000015B"/>
    <w:multiLevelType w:val="multilevel"/>
    <w:tmpl w:val="0000015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4" w15:restartNumberingAfterBreak="0">
    <w:nsid w:val="0000015D"/>
    <w:multiLevelType w:val="multilevel"/>
    <w:tmpl w:val="0000015C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5" w15:restartNumberingAfterBreak="0">
    <w:nsid w:val="0000015F"/>
    <w:multiLevelType w:val="multilevel"/>
    <w:tmpl w:val="0000015E"/>
    <w:lvl w:ilvl="0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6" w15:restartNumberingAfterBreak="0">
    <w:nsid w:val="00000161"/>
    <w:multiLevelType w:val="multilevel"/>
    <w:tmpl w:val="00000160"/>
    <w:lvl w:ilvl="0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7" w15:restartNumberingAfterBreak="0">
    <w:nsid w:val="05566FA1"/>
    <w:multiLevelType w:val="hybridMultilevel"/>
    <w:tmpl w:val="91BC58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0F5C79D8"/>
    <w:multiLevelType w:val="hybridMultilevel"/>
    <w:tmpl w:val="652CB9F8"/>
    <w:lvl w:ilvl="0" w:tplc="04150013">
      <w:start w:val="1"/>
      <w:numFmt w:val="upperRoman"/>
      <w:lvlText w:val="%1."/>
      <w:lvlJc w:val="righ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B674F77"/>
    <w:multiLevelType w:val="hybridMultilevel"/>
    <w:tmpl w:val="75967F0C"/>
    <w:lvl w:ilvl="0" w:tplc="8DC2C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2BF35465"/>
    <w:multiLevelType w:val="hybridMultilevel"/>
    <w:tmpl w:val="0156B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E6A51D9"/>
    <w:multiLevelType w:val="hybridMultilevel"/>
    <w:tmpl w:val="58FE633C"/>
    <w:lvl w:ilvl="0" w:tplc="CE0C517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 w16cid:durableId="48237141">
    <w:abstractNumId w:val="0"/>
  </w:num>
  <w:num w:numId="2" w16cid:durableId="1990473466">
    <w:abstractNumId w:val="1"/>
  </w:num>
  <w:num w:numId="3" w16cid:durableId="1487432904">
    <w:abstractNumId w:val="2"/>
  </w:num>
  <w:num w:numId="4" w16cid:durableId="524485929">
    <w:abstractNumId w:val="3"/>
  </w:num>
  <w:num w:numId="5" w16cid:durableId="989872527">
    <w:abstractNumId w:val="4"/>
  </w:num>
  <w:num w:numId="6" w16cid:durableId="435173905">
    <w:abstractNumId w:val="5"/>
  </w:num>
  <w:num w:numId="7" w16cid:durableId="602230560">
    <w:abstractNumId w:val="6"/>
  </w:num>
  <w:num w:numId="8" w16cid:durableId="457645186">
    <w:abstractNumId w:val="7"/>
  </w:num>
  <w:num w:numId="9" w16cid:durableId="675766246">
    <w:abstractNumId w:val="8"/>
  </w:num>
  <w:num w:numId="10" w16cid:durableId="231939283">
    <w:abstractNumId w:val="9"/>
  </w:num>
  <w:num w:numId="11" w16cid:durableId="418671991">
    <w:abstractNumId w:val="10"/>
  </w:num>
  <w:num w:numId="12" w16cid:durableId="190648729">
    <w:abstractNumId w:val="11"/>
  </w:num>
  <w:num w:numId="13" w16cid:durableId="1686322157">
    <w:abstractNumId w:val="12"/>
  </w:num>
  <w:num w:numId="14" w16cid:durableId="1553736468">
    <w:abstractNumId w:val="13"/>
  </w:num>
  <w:num w:numId="15" w16cid:durableId="238633319">
    <w:abstractNumId w:val="14"/>
  </w:num>
  <w:num w:numId="16" w16cid:durableId="979188178">
    <w:abstractNumId w:val="15"/>
  </w:num>
  <w:num w:numId="17" w16cid:durableId="984891392">
    <w:abstractNumId w:val="16"/>
  </w:num>
  <w:num w:numId="18" w16cid:durableId="693458564">
    <w:abstractNumId w:val="17"/>
  </w:num>
  <w:num w:numId="19" w16cid:durableId="1329404160">
    <w:abstractNumId w:val="18"/>
  </w:num>
  <w:num w:numId="20" w16cid:durableId="29452243">
    <w:abstractNumId w:val="19"/>
  </w:num>
  <w:num w:numId="21" w16cid:durableId="205221966">
    <w:abstractNumId w:val="20"/>
  </w:num>
  <w:num w:numId="22" w16cid:durableId="1750227101">
    <w:abstractNumId w:val="21"/>
  </w:num>
  <w:num w:numId="23" w16cid:durableId="1622567183">
    <w:abstractNumId w:val="22"/>
  </w:num>
  <w:num w:numId="24" w16cid:durableId="620112162">
    <w:abstractNumId w:val="23"/>
  </w:num>
  <w:num w:numId="25" w16cid:durableId="1956207050">
    <w:abstractNumId w:val="24"/>
  </w:num>
  <w:num w:numId="26" w16cid:durableId="299263155">
    <w:abstractNumId w:val="25"/>
  </w:num>
  <w:num w:numId="27" w16cid:durableId="459301691">
    <w:abstractNumId w:val="26"/>
  </w:num>
  <w:num w:numId="28" w16cid:durableId="364260496">
    <w:abstractNumId w:val="27"/>
  </w:num>
  <w:num w:numId="29" w16cid:durableId="1820263717">
    <w:abstractNumId w:val="28"/>
  </w:num>
  <w:num w:numId="30" w16cid:durableId="2085644339">
    <w:abstractNumId w:val="29"/>
  </w:num>
  <w:num w:numId="31" w16cid:durableId="710109720">
    <w:abstractNumId w:val="30"/>
  </w:num>
  <w:num w:numId="32" w16cid:durableId="1390180593">
    <w:abstractNumId w:val="31"/>
  </w:num>
  <w:num w:numId="33" w16cid:durableId="72775609">
    <w:abstractNumId w:val="32"/>
  </w:num>
  <w:num w:numId="34" w16cid:durableId="30500117">
    <w:abstractNumId w:val="33"/>
  </w:num>
  <w:num w:numId="35" w16cid:durableId="214049611">
    <w:abstractNumId w:val="34"/>
  </w:num>
  <w:num w:numId="36" w16cid:durableId="156776310">
    <w:abstractNumId w:val="35"/>
  </w:num>
  <w:num w:numId="37" w16cid:durableId="1422990994">
    <w:abstractNumId w:val="36"/>
  </w:num>
  <w:num w:numId="38" w16cid:durableId="1110781944">
    <w:abstractNumId w:val="37"/>
  </w:num>
  <w:num w:numId="39" w16cid:durableId="241068671">
    <w:abstractNumId w:val="38"/>
  </w:num>
  <w:num w:numId="40" w16cid:durableId="137960560">
    <w:abstractNumId w:val="39"/>
  </w:num>
  <w:num w:numId="41" w16cid:durableId="131482675">
    <w:abstractNumId w:val="40"/>
  </w:num>
  <w:num w:numId="42" w16cid:durableId="1414549331">
    <w:abstractNumId w:val="41"/>
  </w:num>
  <w:num w:numId="43" w16cid:durableId="1198003673">
    <w:abstractNumId w:val="42"/>
  </w:num>
  <w:num w:numId="44" w16cid:durableId="405222716">
    <w:abstractNumId w:val="43"/>
  </w:num>
  <w:num w:numId="45" w16cid:durableId="30885593">
    <w:abstractNumId w:val="44"/>
  </w:num>
  <w:num w:numId="46" w16cid:durableId="1692148616">
    <w:abstractNumId w:val="45"/>
  </w:num>
  <w:num w:numId="47" w16cid:durableId="407772967">
    <w:abstractNumId w:val="46"/>
  </w:num>
  <w:num w:numId="48" w16cid:durableId="366611208">
    <w:abstractNumId w:val="47"/>
  </w:num>
  <w:num w:numId="49" w16cid:durableId="419373541">
    <w:abstractNumId w:val="48"/>
  </w:num>
  <w:num w:numId="50" w16cid:durableId="1124614577">
    <w:abstractNumId w:val="49"/>
  </w:num>
  <w:num w:numId="51" w16cid:durableId="1705599237">
    <w:abstractNumId w:val="50"/>
  </w:num>
  <w:num w:numId="52" w16cid:durableId="1908225653">
    <w:abstractNumId w:val="51"/>
  </w:num>
  <w:num w:numId="53" w16cid:durableId="528832773">
    <w:abstractNumId w:val="52"/>
  </w:num>
  <w:num w:numId="54" w16cid:durableId="1017543630">
    <w:abstractNumId w:val="53"/>
  </w:num>
  <w:num w:numId="55" w16cid:durableId="1566259029">
    <w:abstractNumId w:val="54"/>
  </w:num>
  <w:num w:numId="56" w16cid:durableId="1635987246">
    <w:abstractNumId w:val="55"/>
  </w:num>
  <w:num w:numId="57" w16cid:durableId="1663048079">
    <w:abstractNumId w:val="56"/>
  </w:num>
  <w:num w:numId="58" w16cid:durableId="1174108393">
    <w:abstractNumId w:val="57"/>
  </w:num>
  <w:num w:numId="59" w16cid:durableId="2105147463">
    <w:abstractNumId w:val="58"/>
  </w:num>
  <w:num w:numId="60" w16cid:durableId="453326278">
    <w:abstractNumId w:val="59"/>
  </w:num>
  <w:num w:numId="61" w16cid:durableId="320743814">
    <w:abstractNumId w:val="60"/>
  </w:num>
  <w:num w:numId="62" w16cid:durableId="2137870945">
    <w:abstractNumId w:val="61"/>
  </w:num>
  <w:num w:numId="63" w16cid:durableId="1053312134">
    <w:abstractNumId w:val="62"/>
  </w:num>
  <w:num w:numId="64" w16cid:durableId="468400485">
    <w:abstractNumId w:val="63"/>
  </w:num>
  <w:num w:numId="65" w16cid:durableId="189613476">
    <w:abstractNumId w:val="64"/>
  </w:num>
  <w:num w:numId="66" w16cid:durableId="428506722">
    <w:abstractNumId w:val="65"/>
  </w:num>
  <w:num w:numId="67" w16cid:durableId="1854152601">
    <w:abstractNumId w:val="66"/>
  </w:num>
  <w:num w:numId="68" w16cid:durableId="1334141606">
    <w:abstractNumId w:val="67"/>
  </w:num>
  <w:num w:numId="69" w16cid:durableId="143162070">
    <w:abstractNumId w:val="68"/>
  </w:num>
  <w:num w:numId="70" w16cid:durableId="2061587004">
    <w:abstractNumId w:val="69"/>
  </w:num>
  <w:num w:numId="71" w16cid:durableId="1079601000">
    <w:abstractNumId w:val="70"/>
  </w:num>
  <w:num w:numId="72" w16cid:durableId="249891712">
    <w:abstractNumId w:val="71"/>
  </w:num>
  <w:num w:numId="73" w16cid:durableId="671562957">
    <w:abstractNumId w:val="72"/>
  </w:num>
  <w:num w:numId="74" w16cid:durableId="1579748120">
    <w:abstractNumId w:val="73"/>
  </w:num>
  <w:num w:numId="75" w16cid:durableId="1940066291">
    <w:abstractNumId w:val="74"/>
  </w:num>
  <w:num w:numId="76" w16cid:durableId="168952676">
    <w:abstractNumId w:val="75"/>
  </w:num>
  <w:num w:numId="77" w16cid:durableId="1782533485">
    <w:abstractNumId w:val="76"/>
  </w:num>
  <w:num w:numId="78" w16cid:durableId="1711150288">
    <w:abstractNumId w:val="77"/>
  </w:num>
  <w:num w:numId="79" w16cid:durableId="227807390">
    <w:abstractNumId w:val="78"/>
  </w:num>
  <w:num w:numId="80" w16cid:durableId="1340622272">
    <w:abstractNumId w:val="79"/>
  </w:num>
  <w:num w:numId="81" w16cid:durableId="165947661">
    <w:abstractNumId w:val="80"/>
  </w:num>
  <w:num w:numId="82" w16cid:durableId="132602402">
    <w:abstractNumId w:val="81"/>
  </w:num>
  <w:num w:numId="83" w16cid:durableId="397751769">
    <w:abstractNumId w:val="82"/>
  </w:num>
  <w:num w:numId="84" w16cid:durableId="390928301">
    <w:abstractNumId w:val="83"/>
  </w:num>
  <w:num w:numId="85" w16cid:durableId="1242331846">
    <w:abstractNumId w:val="84"/>
  </w:num>
  <w:num w:numId="86" w16cid:durableId="1661424145">
    <w:abstractNumId w:val="85"/>
  </w:num>
  <w:num w:numId="87" w16cid:durableId="1925258400">
    <w:abstractNumId w:val="86"/>
  </w:num>
  <w:num w:numId="88" w16cid:durableId="869030424">
    <w:abstractNumId w:val="87"/>
  </w:num>
  <w:num w:numId="89" w16cid:durableId="624968829">
    <w:abstractNumId w:val="88"/>
  </w:num>
  <w:num w:numId="90" w16cid:durableId="792018487">
    <w:abstractNumId w:val="89"/>
  </w:num>
  <w:num w:numId="91" w16cid:durableId="1838956445">
    <w:abstractNumId w:val="90"/>
  </w:num>
  <w:num w:numId="92" w16cid:durableId="1038746877">
    <w:abstractNumId w:val="91"/>
  </w:num>
  <w:num w:numId="93" w16cid:durableId="484325124">
    <w:abstractNumId w:val="92"/>
  </w:num>
  <w:num w:numId="94" w16cid:durableId="904412262">
    <w:abstractNumId w:val="93"/>
  </w:num>
  <w:num w:numId="95" w16cid:durableId="313947688">
    <w:abstractNumId w:val="94"/>
  </w:num>
  <w:num w:numId="96" w16cid:durableId="1483235432">
    <w:abstractNumId w:val="95"/>
  </w:num>
  <w:num w:numId="97" w16cid:durableId="1479103447">
    <w:abstractNumId w:val="96"/>
  </w:num>
  <w:num w:numId="98" w16cid:durableId="242105292">
    <w:abstractNumId w:val="97"/>
  </w:num>
  <w:num w:numId="99" w16cid:durableId="248082317">
    <w:abstractNumId w:val="98"/>
  </w:num>
  <w:num w:numId="100" w16cid:durableId="1877231200">
    <w:abstractNumId w:val="99"/>
  </w:num>
  <w:num w:numId="101" w16cid:durableId="1747609563">
    <w:abstractNumId w:val="100"/>
  </w:num>
  <w:num w:numId="102" w16cid:durableId="1162963047">
    <w:abstractNumId w:val="101"/>
  </w:num>
  <w:num w:numId="103" w16cid:durableId="6710947">
    <w:abstractNumId w:val="102"/>
  </w:num>
  <w:num w:numId="104" w16cid:durableId="2077167629">
    <w:abstractNumId w:val="103"/>
  </w:num>
  <w:num w:numId="105" w16cid:durableId="767313870">
    <w:abstractNumId w:val="104"/>
  </w:num>
  <w:num w:numId="106" w16cid:durableId="828328421">
    <w:abstractNumId w:val="105"/>
  </w:num>
  <w:num w:numId="107" w16cid:durableId="1512253547">
    <w:abstractNumId w:val="106"/>
  </w:num>
  <w:num w:numId="108" w16cid:durableId="2050108112">
    <w:abstractNumId w:val="107"/>
  </w:num>
  <w:num w:numId="109" w16cid:durableId="672533549">
    <w:abstractNumId w:val="108"/>
  </w:num>
  <w:num w:numId="110" w16cid:durableId="100496525">
    <w:abstractNumId w:val="109"/>
  </w:num>
  <w:num w:numId="111" w16cid:durableId="1368721960">
    <w:abstractNumId w:val="110"/>
  </w:num>
  <w:num w:numId="112" w16cid:durableId="1566840907">
    <w:abstractNumId w:val="111"/>
  </w:num>
  <w:num w:numId="113" w16cid:durableId="1681158848">
    <w:abstractNumId w:val="112"/>
  </w:num>
  <w:num w:numId="114" w16cid:durableId="1799299871">
    <w:abstractNumId w:val="113"/>
  </w:num>
  <w:num w:numId="115" w16cid:durableId="161628459">
    <w:abstractNumId w:val="114"/>
  </w:num>
  <w:num w:numId="116" w16cid:durableId="336660496">
    <w:abstractNumId w:val="115"/>
  </w:num>
  <w:num w:numId="117" w16cid:durableId="401026392">
    <w:abstractNumId w:val="116"/>
  </w:num>
  <w:num w:numId="118" w16cid:durableId="463160218">
    <w:abstractNumId w:val="117"/>
  </w:num>
  <w:num w:numId="119" w16cid:durableId="1558009465">
    <w:abstractNumId w:val="118"/>
  </w:num>
  <w:num w:numId="120" w16cid:durableId="521943176">
    <w:abstractNumId w:val="119"/>
  </w:num>
  <w:num w:numId="121" w16cid:durableId="1197232697">
    <w:abstractNumId w:val="120"/>
  </w:num>
  <w:num w:numId="122" w16cid:durableId="2095317634">
    <w:abstractNumId w:val="121"/>
  </w:num>
  <w:num w:numId="123" w16cid:durableId="289630698">
    <w:abstractNumId w:val="122"/>
  </w:num>
  <w:num w:numId="124" w16cid:durableId="944775961">
    <w:abstractNumId w:val="123"/>
  </w:num>
  <w:num w:numId="125" w16cid:durableId="1172182264">
    <w:abstractNumId w:val="124"/>
  </w:num>
  <w:num w:numId="126" w16cid:durableId="588545687">
    <w:abstractNumId w:val="125"/>
  </w:num>
  <w:num w:numId="127" w16cid:durableId="633175153">
    <w:abstractNumId w:val="126"/>
  </w:num>
  <w:num w:numId="128" w16cid:durableId="1404991136">
    <w:abstractNumId w:val="127"/>
  </w:num>
  <w:num w:numId="129" w16cid:durableId="975338632">
    <w:abstractNumId w:val="128"/>
  </w:num>
  <w:num w:numId="130" w16cid:durableId="897014464">
    <w:abstractNumId w:val="129"/>
  </w:num>
  <w:num w:numId="131" w16cid:durableId="1892034202">
    <w:abstractNumId w:val="130"/>
  </w:num>
  <w:num w:numId="132" w16cid:durableId="1120077324">
    <w:abstractNumId w:val="131"/>
  </w:num>
  <w:num w:numId="133" w16cid:durableId="712313648">
    <w:abstractNumId w:val="132"/>
  </w:num>
  <w:num w:numId="134" w16cid:durableId="2029288413">
    <w:abstractNumId w:val="133"/>
  </w:num>
  <w:num w:numId="135" w16cid:durableId="1870097032">
    <w:abstractNumId w:val="134"/>
  </w:num>
  <w:num w:numId="136" w16cid:durableId="890387982">
    <w:abstractNumId w:val="135"/>
  </w:num>
  <w:num w:numId="137" w16cid:durableId="856773686">
    <w:abstractNumId w:val="136"/>
  </w:num>
  <w:num w:numId="138" w16cid:durableId="1651858780">
    <w:abstractNumId w:val="137"/>
  </w:num>
  <w:num w:numId="139" w16cid:durableId="32655515">
    <w:abstractNumId w:val="138"/>
  </w:num>
  <w:num w:numId="140" w16cid:durableId="124005816">
    <w:abstractNumId w:val="139"/>
  </w:num>
  <w:num w:numId="141" w16cid:durableId="439448208">
    <w:abstractNumId w:val="140"/>
  </w:num>
  <w:num w:numId="142" w16cid:durableId="1094933105">
    <w:abstractNumId w:val="141"/>
  </w:num>
  <w:num w:numId="143" w16cid:durableId="2007174097">
    <w:abstractNumId w:val="142"/>
  </w:num>
  <w:num w:numId="144" w16cid:durableId="1651669686">
    <w:abstractNumId w:val="143"/>
  </w:num>
  <w:num w:numId="145" w16cid:durableId="412360361">
    <w:abstractNumId w:val="144"/>
  </w:num>
  <w:num w:numId="146" w16cid:durableId="851338391">
    <w:abstractNumId w:val="145"/>
  </w:num>
  <w:num w:numId="147" w16cid:durableId="2027439129">
    <w:abstractNumId w:val="146"/>
  </w:num>
  <w:num w:numId="148" w16cid:durableId="2001999193">
    <w:abstractNumId w:val="147"/>
  </w:num>
  <w:num w:numId="149" w16cid:durableId="959531015">
    <w:abstractNumId w:val="148"/>
  </w:num>
  <w:num w:numId="150" w16cid:durableId="1388845059">
    <w:abstractNumId w:val="149"/>
  </w:num>
  <w:num w:numId="151" w16cid:durableId="401761954">
    <w:abstractNumId w:val="150"/>
  </w:num>
  <w:num w:numId="152" w16cid:durableId="1237129424">
    <w:abstractNumId w:val="151"/>
  </w:num>
  <w:num w:numId="153" w16cid:durableId="1871448881">
    <w:abstractNumId w:val="152"/>
  </w:num>
  <w:num w:numId="154" w16cid:durableId="1904440683">
    <w:abstractNumId w:val="153"/>
  </w:num>
  <w:num w:numId="155" w16cid:durableId="145099832">
    <w:abstractNumId w:val="154"/>
  </w:num>
  <w:num w:numId="156" w16cid:durableId="11809753">
    <w:abstractNumId w:val="155"/>
  </w:num>
  <w:num w:numId="157" w16cid:durableId="1631859411">
    <w:abstractNumId w:val="156"/>
  </w:num>
  <w:num w:numId="158" w16cid:durableId="1770085054">
    <w:abstractNumId w:val="157"/>
  </w:num>
  <w:num w:numId="159" w16cid:durableId="1704938460">
    <w:abstractNumId w:val="158"/>
  </w:num>
  <w:num w:numId="160" w16cid:durableId="25759789">
    <w:abstractNumId w:val="159"/>
  </w:num>
  <w:num w:numId="161" w16cid:durableId="665937092">
    <w:abstractNumId w:val="160"/>
  </w:num>
  <w:num w:numId="162" w16cid:durableId="1850557578">
    <w:abstractNumId w:val="161"/>
  </w:num>
  <w:num w:numId="163" w16cid:durableId="760952459">
    <w:abstractNumId w:val="162"/>
  </w:num>
  <w:num w:numId="164" w16cid:durableId="56710024">
    <w:abstractNumId w:val="163"/>
  </w:num>
  <w:num w:numId="165" w16cid:durableId="1714650815">
    <w:abstractNumId w:val="164"/>
  </w:num>
  <w:num w:numId="166" w16cid:durableId="1309935764">
    <w:abstractNumId w:val="165"/>
  </w:num>
  <w:num w:numId="167" w16cid:durableId="1394429963">
    <w:abstractNumId w:val="166"/>
  </w:num>
  <w:num w:numId="168" w16cid:durableId="1114250961">
    <w:abstractNumId w:val="167"/>
  </w:num>
  <w:num w:numId="169" w16cid:durableId="1607425631">
    <w:abstractNumId w:val="168"/>
  </w:num>
  <w:num w:numId="170" w16cid:durableId="736629568">
    <w:abstractNumId w:val="169"/>
  </w:num>
  <w:num w:numId="171" w16cid:durableId="1255440036">
    <w:abstractNumId w:val="170"/>
  </w:num>
  <w:num w:numId="172" w16cid:durableId="1801147529">
    <w:abstractNumId w:val="171"/>
  </w:num>
  <w:num w:numId="173" w16cid:durableId="1931234276">
    <w:abstractNumId w:val="172"/>
  </w:num>
  <w:num w:numId="174" w16cid:durableId="1758790803">
    <w:abstractNumId w:val="173"/>
  </w:num>
  <w:num w:numId="175" w16cid:durableId="927038463">
    <w:abstractNumId w:val="174"/>
  </w:num>
  <w:num w:numId="176" w16cid:durableId="1905023644">
    <w:abstractNumId w:val="175"/>
  </w:num>
  <w:num w:numId="177" w16cid:durableId="422797811">
    <w:abstractNumId w:val="176"/>
  </w:num>
  <w:num w:numId="178" w16cid:durableId="2013288470">
    <w:abstractNumId w:val="180"/>
  </w:num>
  <w:num w:numId="179" w16cid:durableId="501899093">
    <w:abstractNumId w:val="179"/>
  </w:num>
  <w:num w:numId="180" w16cid:durableId="1024601449">
    <w:abstractNumId w:val="181"/>
  </w:num>
  <w:num w:numId="181" w16cid:durableId="1294558100">
    <w:abstractNumId w:val="178"/>
  </w:num>
  <w:num w:numId="182" w16cid:durableId="1270314153">
    <w:abstractNumId w:val="177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F0"/>
    <w:rsid w:val="00103F91"/>
    <w:rsid w:val="00120C51"/>
    <w:rsid w:val="0017384C"/>
    <w:rsid w:val="00254EAB"/>
    <w:rsid w:val="002C06C0"/>
    <w:rsid w:val="003338A3"/>
    <w:rsid w:val="003502FE"/>
    <w:rsid w:val="00366DE4"/>
    <w:rsid w:val="003C00EE"/>
    <w:rsid w:val="00403C34"/>
    <w:rsid w:val="00426F22"/>
    <w:rsid w:val="00451E88"/>
    <w:rsid w:val="004B22E3"/>
    <w:rsid w:val="004D714D"/>
    <w:rsid w:val="004E65DA"/>
    <w:rsid w:val="004E701C"/>
    <w:rsid w:val="004F54B3"/>
    <w:rsid w:val="005162C4"/>
    <w:rsid w:val="0058775E"/>
    <w:rsid w:val="005C37AF"/>
    <w:rsid w:val="00614709"/>
    <w:rsid w:val="00625EEC"/>
    <w:rsid w:val="006A0A45"/>
    <w:rsid w:val="006C25AA"/>
    <w:rsid w:val="00722677"/>
    <w:rsid w:val="00755CF0"/>
    <w:rsid w:val="007924A3"/>
    <w:rsid w:val="007B5C09"/>
    <w:rsid w:val="007D1CF2"/>
    <w:rsid w:val="007E2FA9"/>
    <w:rsid w:val="00843CD0"/>
    <w:rsid w:val="00852B6A"/>
    <w:rsid w:val="008A7544"/>
    <w:rsid w:val="008B7CF2"/>
    <w:rsid w:val="009950E4"/>
    <w:rsid w:val="009A5F4C"/>
    <w:rsid w:val="009B29AC"/>
    <w:rsid w:val="00A84379"/>
    <w:rsid w:val="00BB386C"/>
    <w:rsid w:val="00C93443"/>
    <w:rsid w:val="00C93993"/>
    <w:rsid w:val="00D56F64"/>
    <w:rsid w:val="00D628B5"/>
    <w:rsid w:val="00E31F9E"/>
    <w:rsid w:val="00E41307"/>
    <w:rsid w:val="00E41C7D"/>
    <w:rsid w:val="00EB4465"/>
    <w:rsid w:val="00EB5BB6"/>
    <w:rsid w:val="00ED68E6"/>
    <w:rsid w:val="00F8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53D6AD"/>
  <w14:defaultImageDpi w14:val="0"/>
  <w15:docId w15:val="{B38AA319-F218-48FF-B84D-E0ABFC0D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  <w:sz w:val="24"/>
      <w:szCs w:val="24"/>
    </w:rPr>
  </w:style>
  <w:style w:type="paragraph" w:styleId="Nagwek2">
    <w:name w:val="heading 2"/>
    <w:aliases w:val=" Znak6"/>
    <w:basedOn w:val="Normalny"/>
    <w:next w:val="Normalny"/>
    <w:link w:val="Nagwek2Znak"/>
    <w:qFormat/>
    <w:pPr>
      <w:keepNext/>
      <w:widowControl/>
      <w:jc w:val="both"/>
      <w:outlineLvl w:val="1"/>
    </w:pPr>
    <w:rPr>
      <w:rFonts w:ascii="Times New Roman" w:hAnsi="Times New Roman" w:cs="Times New Roman"/>
      <w:b/>
      <w:color w:val="auto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66CC"/>
      <w:u w:val="single"/>
    </w:rPr>
  </w:style>
  <w:style w:type="character" w:customStyle="1" w:styleId="Footnote">
    <w:name w:val="Footnote_"/>
    <w:link w:val="Footnote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Footnote10">
    <w:name w:val="Footnote + 10"/>
    <w:aliases w:val="5 pt,Italic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Heading52">
    <w:name w:val="Heading #5 (2)_"/>
    <w:link w:val="Heading521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2">
    <w:name w:val="Body text (2)_"/>
    <w:link w:val="Bodytext20"/>
    <w:rPr>
      <w:rFonts w:ascii="Arial Narrow" w:hAnsi="Arial Narrow" w:cs="Arial Narrow"/>
      <w:sz w:val="26"/>
      <w:szCs w:val="26"/>
      <w:u w:val="none"/>
    </w:rPr>
  </w:style>
  <w:style w:type="character" w:customStyle="1" w:styleId="Headerorfooter">
    <w:name w:val="Header or footer_"/>
    <w:link w:val="Headerorfooter1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erorfooter9">
    <w:name w:val="Header or footer + 9"/>
    <w:aliases w:val="5 pt20,Bold"/>
    <w:uiPriority w:val="99"/>
    <w:rPr>
      <w:rFonts w:ascii="Arial Narrow" w:hAnsi="Arial Narrow" w:cs="Arial Narrow"/>
      <w:b/>
      <w:bCs/>
      <w:sz w:val="19"/>
      <w:szCs w:val="19"/>
      <w:u w:val="none"/>
    </w:rPr>
  </w:style>
  <w:style w:type="character" w:customStyle="1" w:styleId="Heading1">
    <w:name w:val="Heading #1_"/>
    <w:link w:val="Heading10"/>
    <w:uiPriority w:val="99"/>
    <w:rPr>
      <w:rFonts w:ascii="Arial Narrow" w:hAnsi="Arial Narrow" w:cs="Arial Narrow"/>
      <w:b/>
      <w:bCs/>
      <w:sz w:val="41"/>
      <w:szCs w:val="41"/>
      <w:u w:val="none"/>
    </w:rPr>
  </w:style>
  <w:style w:type="character" w:customStyle="1" w:styleId="Bodytext3">
    <w:name w:val="Body text (3)_"/>
    <w:link w:val="Bodytext30"/>
    <w:uiPriority w:val="99"/>
    <w:rPr>
      <w:rFonts w:ascii="Arial Narrow" w:hAnsi="Arial Narrow" w:cs="Arial Narrow"/>
      <w:i/>
      <w:iCs/>
      <w:sz w:val="23"/>
      <w:szCs w:val="23"/>
      <w:u w:val="none"/>
    </w:rPr>
  </w:style>
  <w:style w:type="character" w:customStyle="1" w:styleId="Bodytext4">
    <w:name w:val="Body text (4)_"/>
    <w:link w:val="Bodytext40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Heading2">
    <w:name w:val="Heading #2_"/>
    <w:link w:val="Heading20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Headerorfooter0">
    <w:name w:val="Header or footer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ing32">
    <w:name w:val="Heading #3 (2)_"/>
    <w:link w:val="Heading32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Spistreci3Znak">
    <w:name w:val="Spis treści 3 Znak"/>
    <w:link w:val="Spistreci3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Heading33">
    <w:name w:val="Heading #3 (3)_"/>
    <w:link w:val="Heading330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erorfooter8pt">
    <w:name w:val="Header or footer + 8 pt"/>
    <w:aliases w:val="Bold9"/>
    <w:uiPriority w:val="99"/>
    <w:rPr>
      <w:rFonts w:ascii="Arial Narrow" w:hAnsi="Arial Narrow" w:cs="Arial Narrow"/>
      <w:b/>
      <w:bCs/>
      <w:sz w:val="16"/>
      <w:szCs w:val="16"/>
      <w:u w:val="none"/>
    </w:rPr>
  </w:style>
  <w:style w:type="character" w:customStyle="1" w:styleId="Bodytext5">
    <w:name w:val="Body text (5)_"/>
    <w:link w:val="Bodytext50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TekstpodstawowyZnak1">
    <w:name w:val="Tekst podstawowy Znak1"/>
    <w:link w:val="Tekstpodstawowy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Bold">
    <w:name w:val="Body text + Bold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line="259" w:lineRule="exact"/>
      <w:ind w:hanging="1700"/>
      <w:jc w:val="both"/>
    </w:pPr>
    <w:rPr>
      <w:rFonts w:ascii="Arial Narrow" w:hAnsi="Arial Narrow" w:cs="Arial Narrow"/>
      <w:color w:val="auto"/>
      <w:sz w:val="20"/>
      <w:szCs w:val="20"/>
    </w:rPr>
  </w:style>
  <w:style w:type="character" w:customStyle="1" w:styleId="TekstpodstawowyZnak">
    <w:name w:val="Tekst podstawowy Znak"/>
    <w:uiPriority w:val="1"/>
    <w:rPr>
      <w:rFonts w:cs="Courier New"/>
      <w:color w:val="000000"/>
    </w:rPr>
  </w:style>
  <w:style w:type="character" w:customStyle="1" w:styleId="Bodytext6">
    <w:name w:val="Body text (6)_"/>
    <w:link w:val="Bodytext6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Bodytext60">
    <w:name w:val="Body text (6)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Bold2">
    <w:name w:val="Body text + Bold2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3">
    <w:name w:val="Heading #3_"/>
    <w:link w:val="Heading3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30">
    <w:name w:val="Heading #3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7">
    <w:name w:val="Body text + 7"/>
    <w:aliases w:val="5 pt19,Italic13,Small Caps"/>
    <w:uiPriority w:val="99"/>
    <w:rPr>
      <w:rFonts w:ascii="Arial Narrow" w:hAnsi="Arial Narrow" w:cs="Arial Narrow"/>
      <w:i/>
      <w:iCs/>
      <w:smallCaps/>
      <w:sz w:val="15"/>
      <w:szCs w:val="15"/>
      <w:u w:val="none"/>
    </w:rPr>
  </w:style>
  <w:style w:type="character" w:customStyle="1" w:styleId="Bodytext72">
    <w:name w:val="Body text + 72"/>
    <w:aliases w:val="5 pt18"/>
    <w:uiPriority w:val="99"/>
    <w:rPr>
      <w:rFonts w:ascii="Arial Narrow" w:hAnsi="Arial Narrow" w:cs="Arial Narrow"/>
      <w:noProof/>
      <w:sz w:val="15"/>
      <w:szCs w:val="15"/>
      <w:u w:val="none"/>
    </w:rPr>
  </w:style>
  <w:style w:type="character" w:customStyle="1" w:styleId="Bodytext10">
    <w:name w:val="Body text + 10"/>
    <w:aliases w:val="5 pt17,Italic12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Bodytext62">
    <w:name w:val="Body text + 6"/>
    <w:aliases w:val="5 pt16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Tablecaption">
    <w:name w:val="Table caption_"/>
    <w:link w:val="Tablecaption1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Tablecaption0">
    <w:name w:val="Table caption"/>
    <w:uiPriority w:val="99"/>
    <w:rPr>
      <w:rFonts w:ascii="Arial Narrow" w:hAnsi="Arial Narrow" w:cs="Arial Narrow"/>
      <w:sz w:val="20"/>
      <w:szCs w:val="20"/>
      <w:u w:val="single"/>
    </w:rPr>
  </w:style>
  <w:style w:type="character" w:customStyle="1" w:styleId="Bodytext9pt">
    <w:name w:val="Body text + 9 pt"/>
    <w:aliases w:val="Bold8"/>
    <w:uiPriority w:val="99"/>
    <w:rPr>
      <w:rFonts w:ascii="Arial Narrow" w:hAnsi="Arial Narrow" w:cs="Arial Narrow"/>
      <w:b/>
      <w:bCs/>
      <w:sz w:val="18"/>
      <w:szCs w:val="18"/>
      <w:u w:val="none"/>
    </w:rPr>
  </w:style>
  <w:style w:type="character" w:customStyle="1" w:styleId="Bodytext9pt5">
    <w:name w:val="Body text + 9 pt5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6Exact">
    <w:name w:val="Body text (6) Exact"/>
    <w:uiPriority w:val="99"/>
    <w:rPr>
      <w:rFonts w:ascii="Arial Narrow" w:hAnsi="Arial Narrow" w:cs="Arial Narrow"/>
      <w:b/>
      <w:bCs/>
      <w:spacing w:val="2"/>
      <w:sz w:val="18"/>
      <w:szCs w:val="18"/>
      <w:u w:val="none"/>
    </w:rPr>
  </w:style>
  <w:style w:type="character" w:customStyle="1" w:styleId="BodytextExact">
    <w:name w:val="Body text Exact"/>
    <w:uiPriority w:val="99"/>
    <w:rPr>
      <w:rFonts w:ascii="Arial Narrow" w:hAnsi="Arial Narrow" w:cs="Arial Narrow"/>
      <w:spacing w:val="3"/>
      <w:sz w:val="18"/>
      <w:szCs w:val="18"/>
      <w:u w:val="none"/>
    </w:rPr>
  </w:style>
  <w:style w:type="character" w:customStyle="1" w:styleId="Bodytext70">
    <w:name w:val="Body text (7)_"/>
    <w:link w:val="Bodytext71"/>
    <w:uiPriority w:val="99"/>
    <w:rPr>
      <w:rFonts w:ascii="AngsanaUPC" w:hAnsi="AngsanaUPC" w:cs="AngsanaUPC"/>
      <w:i/>
      <w:iCs/>
      <w:spacing w:val="20"/>
      <w:sz w:val="34"/>
      <w:szCs w:val="34"/>
      <w:u w:val="none"/>
    </w:rPr>
  </w:style>
  <w:style w:type="character" w:customStyle="1" w:styleId="Bodytext716">
    <w:name w:val="Body text (7) + 16"/>
    <w:aliases w:val="5 pt15,Bold7,Not Italic,Spacing 0 pt"/>
    <w:uiPriority w:val="99"/>
    <w:rPr>
      <w:rFonts w:ascii="AngsanaUPC" w:hAnsi="AngsanaUPC" w:cs="AngsanaUPC"/>
      <w:b/>
      <w:bCs/>
      <w:i/>
      <w:iCs/>
      <w:noProof/>
      <w:spacing w:val="0"/>
      <w:sz w:val="33"/>
      <w:szCs w:val="33"/>
      <w:u w:val="none"/>
    </w:rPr>
  </w:style>
  <w:style w:type="character" w:customStyle="1" w:styleId="Bodytext7ArialNarrow">
    <w:name w:val="Body text (7) + Arial Narrow"/>
    <w:aliases w:val="10 pt,Not Italic1,Spacing 0 pt1"/>
    <w:uiPriority w:val="99"/>
    <w:rPr>
      <w:rFonts w:ascii="Arial Narrow" w:hAnsi="Arial Narrow" w:cs="Arial Narrow"/>
      <w:i/>
      <w:iCs/>
      <w:noProof/>
      <w:spacing w:val="0"/>
      <w:sz w:val="20"/>
      <w:szCs w:val="20"/>
      <w:u w:val="none"/>
    </w:rPr>
  </w:style>
  <w:style w:type="character" w:customStyle="1" w:styleId="Bodytext8">
    <w:name w:val="Body text (8)_"/>
    <w:link w:val="Bodytext80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Bodytext63">
    <w:name w:val="Body text + 63"/>
    <w:aliases w:val="5 pt14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Heading4">
    <w:name w:val="Heading #4_"/>
    <w:link w:val="Heading4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40">
    <w:name w:val="Heading #4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Tablecaption3">
    <w:name w:val="Table caption3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Exact1">
    <w:name w:val="Body text Exact1"/>
    <w:uiPriority w:val="99"/>
    <w:rPr>
      <w:rFonts w:ascii="Arial Narrow" w:hAnsi="Arial Narrow" w:cs="Arial Narrow"/>
      <w:spacing w:val="3"/>
      <w:sz w:val="18"/>
      <w:szCs w:val="18"/>
      <w:u w:val="none"/>
    </w:rPr>
  </w:style>
  <w:style w:type="character" w:customStyle="1" w:styleId="Bodytext102">
    <w:name w:val="Body text + 102"/>
    <w:aliases w:val="5 pt13,Italic11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Bodytext9pt4">
    <w:name w:val="Body text + 9 pt4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81">
    <w:name w:val="Body text + 8"/>
    <w:aliases w:val="5 pt12,Italic10,Small Caps5"/>
    <w:uiPriority w:val="99"/>
    <w:rPr>
      <w:rFonts w:ascii="Arial Narrow" w:hAnsi="Arial Narrow" w:cs="Arial Narrow"/>
      <w:i/>
      <w:iCs/>
      <w:smallCaps/>
      <w:sz w:val="17"/>
      <w:szCs w:val="17"/>
      <w:u w:val="none"/>
    </w:rPr>
  </w:style>
  <w:style w:type="character" w:customStyle="1" w:styleId="Bodytext810">
    <w:name w:val="Body text + 81"/>
    <w:aliases w:val="5 pt11,Italic9"/>
    <w:uiPriority w:val="99"/>
    <w:rPr>
      <w:rFonts w:ascii="Arial Narrow" w:hAnsi="Arial Narrow" w:cs="Arial Narrow"/>
      <w:i/>
      <w:iCs/>
      <w:sz w:val="17"/>
      <w:szCs w:val="17"/>
      <w:u w:val="none"/>
    </w:rPr>
  </w:style>
  <w:style w:type="character" w:customStyle="1" w:styleId="Bodytext6pt">
    <w:name w:val="Body text + 6 pt"/>
    <w:aliases w:val="Italic8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51">
    <w:name w:val="Body text + 5"/>
    <w:aliases w:val="5 pt10"/>
    <w:uiPriority w:val="99"/>
    <w:rPr>
      <w:rFonts w:ascii="Arial Narrow" w:hAnsi="Arial Narrow" w:cs="Arial Narrow"/>
      <w:sz w:val="11"/>
      <w:szCs w:val="11"/>
      <w:u w:val="none"/>
    </w:rPr>
  </w:style>
  <w:style w:type="character" w:customStyle="1" w:styleId="Bodytext7pt">
    <w:name w:val="Body text + 7 pt"/>
    <w:uiPriority w:val="99"/>
    <w:rPr>
      <w:rFonts w:ascii="Arial Narrow" w:hAnsi="Arial Narrow" w:cs="Arial Narrow"/>
      <w:sz w:val="14"/>
      <w:szCs w:val="14"/>
      <w:u w:val="none"/>
    </w:rPr>
  </w:style>
  <w:style w:type="character" w:customStyle="1" w:styleId="Picturecaption">
    <w:name w:val="Picture caption_"/>
    <w:link w:val="Picturecaption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9pt3">
    <w:name w:val="Body text + 9 pt3"/>
    <w:aliases w:val="Bold6"/>
    <w:uiPriority w:val="99"/>
    <w:rPr>
      <w:rFonts w:ascii="Arial Narrow" w:hAnsi="Arial Narrow" w:cs="Arial Narrow"/>
      <w:b/>
      <w:bCs/>
      <w:sz w:val="18"/>
      <w:szCs w:val="18"/>
      <w:u w:val="none"/>
    </w:rPr>
  </w:style>
  <w:style w:type="character" w:customStyle="1" w:styleId="Bodytext620">
    <w:name w:val="Body text + 62"/>
    <w:aliases w:val="5 pt9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Heading22">
    <w:name w:val="Heading #2 (2)_"/>
    <w:link w:val="Heading220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Heading22FrankRuehl">
    <w:name w:val="Heading #2 (2) + FrankRuehl"/>
    <w:aliases w:val="10,5 pt8,Italic7"/>
    <w:uiPriority w:val="99"/>
    <w:rPr>
      <w:rFonts w:ascii="FrankRuehl" w:hAnsi="FrankRuehl" w:cs="FrankRuehl"/>
      <w:i/>
      <w:iCs/>
      <w:noProof/>
      <w:sz w:val="21"/>
      <w:szCs w:val="21"/>
      <w:u w:val="none"/>
    </w:rPr>
  </w:style>
  <w:style w:type="character" w:customStyle="1" w:styleId="Heading226pt">
    <w:name w:val="Heading #2 (2) + 6 pt"/>
    <w:uiPriority w:val="99"/>
    <w:rPr>
      <w:rFonts w:ascii="Arial Narrow" w:hAnsi="Arial Narrow" w:cs="Arial Narrow"/>
      <w:noProof/>
      <w:sz w:val="12"/>
      <w:szCs w:val="12"/>
      <w:u w:val="none"/>
    </w:rPr>
  </w:style>
  <w:style w:type="character" w:customStyle="1" w:styleId="Bodytext9">
    <w:name w:val="Body text (9)_"/>
    <w:link w:val="Bodytext90"/>
    <w:uiPriority w:val="99"/>
    <w:rPr>
      <w:rFonts w:ascii="CordiaUPC" w:hAnsi="CordiaUPC" w:cs="CordiaUPC"/>
      <w:b/>
      <w:bCs/>
      <w:sz w:val="27"/>
      <w:szCs w:val="27"/>
      <w:u w:val="none"/>
    </w:rPr>
  </w:style>
  <w:style w:type="character" w:customStyle="1" w:styleId="Bodytext916pt">
    <w:name w:val="Body text (9) + 16 pt"/>
    <w:aliases w:val="Italic6"/>
    <w:uiPriority w:val="99"/>
    <w:rPr>
      <w:rFonts w:ascii="CordiaUPC" w:hAnsi="CordiaUPC" w:cs="CordiaUPC"/>
      <w:b/>
      <w:bCs/>
      <w:i/>
      <w:iCs/>
      <w:noProof/>
      <w:sz w:val="32"/>
      <w:szCs w:val="32"/>
      <w:u w:val="none"/>
    </w:rPr>
  </w:style>
  <w:style w:type="character" w:customStyle="1" w:styleId="Tablecaption2">
    <w:name w:val="Table caption (2)_"/>
    <w:link w:val="Tablecaption20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Tablecaption210pt">
    <w:name w:val="Table caption (2) + 10 pt"/>
    <w:aliases w:val="Bold5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erorfooter2">
    <w:name w:val="Header or footer2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erorfooter8pt1">
    <w:name w:val="Header or footer + 8 pt1"/>
    <w:aliases w:val="Bold4"/>
    <w:uiPriority w:val="99"/>
    <w:rPr>
      <w:rFonts w:ascii="Arial Narrow" w:hAnsi="Arial Narrow" w:cs="Arial Narrow"/>
      <w:b/>
      <w:bCs/>
      <w:sz w:val="16"/>
      <w:szCs w:val="16"/>
      <w:u w:val="none"/>
    </w:rPr>
  </w:style>
  <w:style w:type="character" w:customStyle="1" w:styleId="Headerorfooter91">
    <w:name w:val="Header or footer + 91"/>
    <w:aliases w:val="5 pt7,Bold3"/>
    <w:uiPriority w:val="99"/>
    <w:rPr>
      <w:rFonts w:ascii="Arial Narrow" w:hAnsi="Arial Narrow" w:cs="Arial Narrow"/>
      <w:b/>
      <w:bCs/>
      <w:noProof/>
      <w:sz w:val="19"/>
      <w:szCs w:val="19"/>
      <w:u w:val="none"/>
    </w:rPr>
  </w:style>
  <w:style w:type="character" w:customStyle="1" w:styleId="Bodytext7pt1">
    <w:name w:val="Body text + 7 pt1"/>
    <w:aliases w:val="Small Caps4"/>
    <w:uiPriority w:val="99"/>
    <w:rPr>
      <w:rFonts w:ascii="Arial Narrow" w:hAnsi="Arial Narrow" w:cs="Arial Narrow"/>
      <w:smallCaps/>
      <w:sz w:val="14"/>
      <w:szCs w:val="14"/>
      <w:u w:val="none"/>
    </w:rPr>
  </w:style>
  <w:style w:type="character" w:customStyle="1" w:styleId="Tablecaption21">
    <w:name w:val="Table caption2"/>
    <w:uiPriority w:val="99"/>
    <w:rPr>
      <w:rFonts w:ascii="Arial Narrow" w:hAnsi="Arial Narrow" w:cs="Arial Narrow"/>
      <w:sz w:val="20"/>
      <w:szCs w:val="20"/>
      <w:u w:val="single"/>
    </w:rPr>
  </w:style>
  <w:style w:type="character" w:customStyle="1" w:styleId="BodytextSmallCapsExact">
    <w:name w:val="Body text + Small Caps Exact"/>
    <w:uiPriority w:val="99"/>
    <w:rPr>
      <w:rFonts w:ascii="Arial Narrow" w:hAnsi="Arial Narrow" w:cs="Arial Narrow"/>
      <w:smallCaps/>
      <w:noProof/>
      <w:spacing w:val="3"/>
      <w:sz w:val="18"/>
      <w:szCs w:val="18"/>
      <w:u w:val="none"/>
    </w:rPr>
  </w:style>
  <w:style w:type="character" w:customStyle="1" w:styleId="Bodytext710">
    <w:name w:val="Body text + 71"/>
    <w:aliases w:val="5 pt6,Italic5,Small Caps3"/>
    <w:uiPriority w:val="99"/>
    <w:rPr>
      <w:rFonts w:ascii="Arial Narrow" w:hAnsi="Arial Narrow" w:cs="Arial Narrow"/>
      <w:i/>
      <w:iCs/>
      <w:smallCaps/>
      <w:sz w:val="15"/>
      <w:szCs w:val="15"/>
      <w:u w:val="none"/>
    </w:rPr>
  </w:style>
  <w:style w:type="character" w:customStyle="1" w:styleId="Bodytext6pt2">
    <w:name w:val="Body text + 6 pt2"/>
    <w:aliases w:val="Italic4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SmallCaps">
    <w:name w:val="Body text + Small Caps"/>
    <w:uiPriority w:val="99"/>
    <w:rPr>
      <w:rFonts w:ascii="Arial Narrow" w:hAnsi="Arial Narrow" w:cs="Arial Narrow"/>
      <w:smallCaps/>
      <w:sz w:val="20"/>
      <w:szCs w:val="20"/>
      <w:u w:val="none"/>
    </w:rPr>
  </w:style>
  <w:style w:type="character" w:customStyle="1" w:styleId="Bodytext6pt1">
    <w:name w:val="Body text + 6 pt1"/>
    <w:aliases w:val="Italic3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91">
    <w:name w:val="Body text + 9"/>
    <w:aliases w:val="5 pt5,Bold2,Italic2"/>
    <w:uiPriority w:val="99"/>
    <w:rPr>
      <w:rFonts w:ascii="Arial Narrow" w:hAnsi="Arial Narrow" w:cs="Arial Narrow"/>
      <w:b/>
      <w:bCs/>
      <w:i/>
      <w:iCs/>
      <w:sz w:val="19"/>
      <w:szCs w:val="19"/>
      <w:u w:val="none"/>
    </w:rPr>
  </w:style>
  <w:style w:type="character" w:customStyle="1" w:styleId="Bodytext11">
    <w:name w:val="Body text + 11"/>
    <w:aliases w:val="5 pt4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Bodytext101">
    <w:name w:val="Body text + 101"/>
    <w:aliases w:val="5 pt3,Italic1,Small Caps2"/>
    <w:uiPriority w:val="99"/>
    <w:rPr>
      <w:rFonts w:ascii="Arial Narrow" w:hAnsi="Arial Narrow" w:cs="Arial Narrow"/>
      <w:i/>
      <w:iCs/>
      <w:smallCaps/>
      <w:sz w:val="21"/>
      <w:szCs w:val="21"/>
      <w:u w:val="none"/>
    </w:rPr>
  </w:style>
  <w:style w:type="character" w:customStyle="1" w:styleId="Bodytext9pt2">
    <w:name w:val="Body text + 9 pt2"/>
    <w:aliases w:val="Small Caps1"/>
    <w:uiPriority w:val="99"/>
    <w:rPr>
      <w:rFonts w:ascii="Arial Narrow" w:hAnsi="Arial Narrow" w:cs="Arial Narrow"/>
      <w:smallCaps/>
      <w:sz w:val="18"/>
      <w:szCs w:val="18"/>
      <w:u w:val="none"/>
    </w:rPr>
  </w:style>
  <w:style w:type="character" w:customStyle="1" w:styleId="HeaderorfooterBold">
    <w:name w:val="Header or footer + Bold"/>
    <w:uiPriority w:val="99"/>
    <w:rPr>
      <w:rFonts w:ascii="Arial Narrow" w:hAnsi="Arial Narrow" w:cs="Arial Narrow"/>
      <w:b/>
      <w:bCs/>
      <w:sz w:val="15"/>
      <w:szCs w:val="15"/>
      <w:u w:val="none"/>
    </w:rPr>
  </w:style>
  <w:style w:type="character" w:customStyle="1" w:styleId="Tablecaption30">
    <w:name w:val="Table caption (3)_"/>
    <w:link w:val="Tablecaption3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Tablecaption32">
    <w:name w:val="Table caption (3)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Heading5">
    <w:name w:val="Heading #5_"/>
    <w:link w:val="Heading5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50">
    <w:name w:val="Heading #5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Heading42">
    <w:name w:val="Heading #4 (2)_"/>
    <w:link w:val="Heading420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Heading34">
    <w:name w:val="Heading #3 (4)_"/>
    <w:link w:val="Heading340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BodytextBold1">
    <w:name w:val="Body text + Bold1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610">
    <w:name w:val="Body text + 61"/>
    <w:aliases w:val="5 pt2"/>
    <w:uiPriority w:val="99"/>
    <w:rPr>
      <w:rFonts w:ascii="Arial Narrow" w:hAnsi="Arial Narrow" w:cs="Arial Narrow"/>
      <w:noProof/>
      <w:sz w:val="13"/>
      <w:szCs w:val="13"/>
      <w:u w:val="none"/>
    </w:rPr>
  </w:style>
  <w:style w:type="character" w:customStyle="1" w:styleId="Bodytext9pt1">
    <w:name w:val="Body text + 9 pt1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111">
    <w:name w:val="Body text + 111"/>
    <w:aliases w:val="5 pt1,Bold1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Heading520">
    <w:name w:val="Heading #5 (2)"/>
    <w:uiPriority w:val="99"/>
    <w:rPr>
      <w:rFonts w:ascii="Arial Narrow" w:hAnsi="Arial Narrow" w:cs="Arial Narrow"/>
      <w:sz w:val="20"/>
      <w:szCs w:val="20"/>
      <w:u w:val="single"/>
    </w:rPr>
  </w:style>
  <w:style w:type="paragraph" w:customStyle="1" w:styleId="Footnote0">
    <w:name w:val="Footnote"/>
    <w:basedOn w:val="Normalny"/>
    <w:link w:val="Footnote"/>
    <w:uiPriority w:val="99"/>
    <w:pPr>
      <w:shd w:val="clear" w:color="auto" w:fill="FFFFFF"/>
      <w:spacing w:line="226" w:lineRule="exac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521">
    <w:name w:val="Heading #5 (2)1"/>
    <w:basedOn w:val="Normalny"/>
    <w:link w:val="Heading52"/>
    <w:uiPriority w:val="99"/>
    <w:pPr>
      <w:shd w:val="clear" w:color="auto" w:fill="FFFFFF"/>
      <w:spacing w:before="540" w:after="300" w:line="240" w:lineRule="atLeast"/>
      <w:ind w:hanging="1840"/>
      <w:jc w:val="both"/>
      <w:outlineLvl w:val="4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2160" w:line="322" w:lineRule="exact"/>
      <w:jc w:val="center"/>
    </w:pPr>
    <w:rPr>
      <w:rFonts w:ascii="Arial Narrow" w:hAnsi="Arial Narrow" w:cs="Arial Narrow"/>
      <w:color w:val="auto"/>
      <w:sz w:val="26"/>
      <w:szCs w:val="26"/>
    </w:rPr>
  </w:style>
  <w:style w:type="paragraph" w:customStyle="1" w:styleId="Headerorfooter1">
    <w:name w:val="Header or footer1"/>
    <w:basedOn w:val="Normalny"/>
    <w:link w:val="Headerorfooter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15"/>
      <w:szCs w:val="15"/>
    </w:rPr>
  </w:style>
  <w:style w:type="paragraph" w:customStyle="1" w:styleId="Heading10">
    <w:name w:val="Heading #1"/>
    <w:basedOn w:val="Normalny"/>
    <w:link w:val="Heading1"/>
    <w:uiPriority w:val="99"/>
    <w:pPr>
      <w:shd w:val="clear" w:color="auto" w:fill="FFFFFF"/>
      <w:spacing w:before="2160" w:after="720" w:line="509" w:lineRule="exact"/>
      <w:outlineLvl w:val="0"/>
    </w:pPr>
    <w:rPr>
      <w:rFonts w:ascii="Arial Narrow" w:hAnsi="Arial Narrow" w:cs="Arial Narrow"/>
      <w:b/>
      <w:bCs/>
      <w:color w:val="auto"/>
      <w:sz w:val="41"/>
      <w:szCs w:val="41"/>
    </w:rPr>
  </w:style>
  <w:style w:type="paragraph" w:customStyle="1" w:styleId="Bodytext30">
    <w:name w:val="Body text (3)"/>
    <w:basedOn w:val="Normalny"/>
    <w:link w:val="Bodytext3"/>
    <w:uiPriority w:val="99"/>
    <w:pPr>
      <w:shd w:val="clear" w:color="auto" w:fill="FFFFFF"/>
      <w:spacing w:before="720" w:after="3240" w:line="274" w:lineRule="exact"/>
      <w:jc w:val="center"/>
    </w:pPr>
    <w:rPr>
      <w:rFonts w:ascii="Arial Narrow" w:hAnsi="Arial Narrow" w:cs="Arial Narrow"/>
      <w:i/>
      <w:iCs/>
      <w:color w:val="auto"/>
      <w:sz w:val="23"/>
      <w:szCs w:val="23"/>
    </w:rPr>
  </w:style>
  <w:style w:type="paragraph" w:customStyle="1" w:styleId="Bodytext40">
    <w:name w:val="Body text (4)"/>
    <w:basedOn w:val="Normalny"/>
    <w:link w:val="Bodytext4"/>
    <w:uiPriority w:val="99"/>
    <w:pPr>
      <w:shd w:val="clear" w:color="auto" w:fill="FFFFFF"/>
      <w:spacing w:before="3240" w:after="480" w:line="547" w:lineRule="exact"/>
      <w:jc w:val="right"/>
    </w:pPr>
    <w:rPr>
      <w:rFonts w:ascii="Arial Narrow" w:hAnsi="Arial Narrow" w:cs="Arial Narrow"/>
      <w:color w:val="auto"/>
      <w:sz w:val="23"/>
      <w:szCs w:val="23"/>
    </w:rPr>
  </w:style>
  <w:style w:type="paragraph" w:customStyle="1" w:styleId="Heading20">
    <w:name w:val="Heading #2"/>
    <w:basedOn w:val="Normalny"/>
    <w:link w:val="Heading2"/>
    <w:uiPriority w:val="99"/>
    <w:pPr>
      <w:shd w:val="clear" w:color="auto" w:fill="FFFFFF"/>
      <w:spacing w:line="509" w:lineRule="exact"/>
      <w:jc w:val="both"/>
      <w:outlineLvl w:val="1"/>
    </w:pPr>
    <w:rPr>
      <w:rFonts w:ascii="Arial Narrow" w:hAnsi="Arial Narrow" w:cs="Arial Narrow"/>
      <w:b/>
      <w:bCs/>
      <w:color w:val="auto"/>
      <w:sz w:val="23"/>
      <w:szCs w:val="23"/>
    </w:rPr>
  </w:style>
  <w:style w:type="paragraph" w:customStyle="1" w:styleId="Heading320">
    <w:name w:val="Heading #3 (2)"/>
    <w:basedOn w:val="Normalny"/>
    <w:link w:val="Heading32"/>
    <w:uiPriority w:val="99"/>
    <w:pPr>
      <w:shd w:val="clear" w:color="auto" w:fill="FFFFFF"/>
      <w:spacing w:line="509" w:lineRule="exact"/>
      <w:jc w:val="both"/>
      <w:outlineLvl w:val="2"/>
    </w:pPr>
    <w:rPr>
      <w:rFonts w:ascii="Arial Narrow" w:hAnsi="Arial Narrow" w:cs="Arial Narrow"/>
      <w:color w:val="auto"/>
      <w:sz w:val="20"/>
      <w:szCs w:val="20"/>
    </w:rPr>
  </w:style>
  <w:style w:type="paragraph" w:styleId="Spistreci3">
    <w:name w:val="toc 3"/>
    <w:basedOn w:val="Normalny"/>
    <w:next w:val="Normalny"/>
    <w:link w:val="Spistreci3Znak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330">
    <w:name w:val="Heading #3 (3)"/>
    <w:basedOn w:val="Normalny"/>
    <w:link w:val="Heading33"/>
    <w:uiPriority w:val="99"/>
    <w:pPr>
      <w:shd w:val="clear" w:color="auto" w:fill="FFFFFF"/>
      <w:spacing w:after="300" w:line="240" w:lineRule="atLeast"/>
      <w:ind w:hanging="700"/>
      <w:outlineLvl w:val="2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Bodytext50">
    <w:name w:val="Body text (5)"/>
    <w:basedOn w:val="Normalny"/>
    <w:link w:val="Bodytext5"/>
    <w:uiPriority w:val="99"/>
    <w:pPr>
      <w:shd w:val="clear" w:color="auto" w:fill="FFFFFF"/>
      <w:spacing w:after="180" w:line="259" w:lineRule="exact"/>
      <w:ind w:hanging="700"/>
      <w:jc w:val="both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Bodytext61">
    <w:name w:val="Body text (6)1"/>
    <w:basedOn w:val="Normalny"/>
    <w:link w:val="Bodytext6"/>
    <w:uiPriority w:val="99"/>
    <w:pPr>
      <w:shd w:val="clear" w:color="auto" w:fill="FFFFFF"/>
      <w:spacing w:line="509" w:lineRule="exact"/>
      <w:jc w:val="center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31">
    <w:name w:val="Heading #31"/>
    <w:basedOn w:val="Normalny"/>
    <w:link w:val="Heading3"/>
    <w:uiPriority w:val="99"/>
    <w:pPr>
      <w:shd w:val="clear" w:color="auto" w:fill="FFFFFF"/>
      <w:spacing w:before="180" w:after="60" w:line="240" w:lineRule="atLeast"/>
      <w:ind w:hanging="1700"/>
      <w:jc w:val="both"/>
      <w:outlineLvl w:val="2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Tablecaption1">
    <w:name w:val="Table caption1"/>
    <w:basedOn w:val="Normalny"/>
    <w:link w:val="Tablecaption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Bodytext71">
    <w:name w:val="Body text (7)"/>
    <w:basedOn w:val="Normalny"/>
    <w:link w:val="Bodytext70"/>
    <w:uiPriority w:val="99"/>
    <w:pPr>
      <w:shd w:val="clear" w:color="auto" w:fill="FFFFFF"/>
      <w:spacing w:before="120" w:line="240" w:lineRule="atLeast"/>
      <w:jc w:val="center"/>
    </w:pPr>
    <w:rPr>
      <w:rFonts w:ascii="AngsanaUPC" w:hAnsi="AngsanaUPC" w:cs="AngsanaUPC"/>
      <w:i/>
      <w:iCs/>
      <w:color w:val="auto"/>
      <w:spacing w:val="20"/>
      <w:sz w:val="34"/>
      <w:szCs w:val="34"/>
    </w:rPr>
  </w:style>
  <w:style w:type="paragraph" w:customStyle="1" w:styleId="Bodytext80">
    <w:name w:val="Body text (8)"/>
    <w:basedOn w:val="Normalny"/>
    <w:link w:val="Bodytext8"/>
    <w:uiPriority w:val="99"/>
    <w:pPr>
      <w:shd w:val="clear" w:color="auto" w:fill="FFFFFF"/>
      <w:spacing w:line="259" w:lineRule="exact"/>
      <w:jc w:val="center"/>
    </w:pPr>
    <w:rPr>
      <w:rFonts w:ascii="Arial Narrow" w:hAnsi="Arial Narrow" w:cs="Arial Narrow"/>
      <w:color w:val="auto"/>
      <w:sz w:val="13"/>
      <w:szCs w:val="13"/>
    </w:rPr>
  </w:style>
  <w:style w:type="paragraph" w:customStyle="1" w:styleId="Heading41">
    <w:name w:val="Heading #41"/>
    <w:basedOn w:val="Normalny"/>
    <w:link w:val="Heading4"/>
    <w:uiPriority w:val="99"/>
    <w:pPr>
      <w:shd w:val="clear" w:color="auto" w:fill="FFFFFF"/>
      <w:spacing w:before="180" w:after="60" w:line="240" w:lineRule="atLeast"/>
      <w:ind w:hanging="360"/>
      <w:jc w:val="both"/>
      <w:outlineLvl w:val="3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Picturecaption0">
    <w:name w:val="Picture caption"/>
    <w:basedOn w:val="Normalny"/>
    <w:link w:val="Picturecaption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220">
    <w:name w:val="Heading #2 (2)"/>
    <w:basedOn w:val="Normalny"/>
    <w:link w:val="Heading22"/>
    <w:uiPriority w:val="99"/>
    <w:pPr>
      <w:shd w:val="clear" w:color="auto" w:fill="FFFFFF"/>
      <w:spacing w:before="120" w:line="216" w:lineRule="exact"/>
      <w:outlineLvl w:val="1"/>
    </w:pPr>
    <w:rPr>
      <w:rFonts w:ascii="Arial Narrow" w:hAnsi="Arial Narrow" w:cs="Arial Narrow"/>
      <w:color w:val="auto"/>
      <w:sz w:val="18"/>
      <w:szCs w:val="18"/>
    </w:rPr>
  </w:style>
  <w:style w:type="paragraph" w:customStyle="1" w:styleId="Bodytext90">
    <w:name w:val="Body text (9)"/>
    <w:basedOn w:val="Normalny"/>
    <w:link w:val="Bodytext9"/>
    <w:uiPriority w:val="99"/>
    <w:pPr>
      <w:shd w:val="clear" w:color="auto" w:fill="FFFFFF"/>
      <w:spacing w:before="60" w:line="240" w:lineRule="atLeast"/>
    </w:pPr>
    <w:rPr>
      <w:rFonts w:ascii="CordiaUPC" w:hAnsi="CordiaUPC" w:cs="CordiaUPC"/>
      <w:b/>
      <w:bCs/>
      <w:color w:val="auto"/>
      <w:sz w:val="27"/>
      <w:szCs w:val="27"/>
    </w:rPr>
  </w:style>
  <w:style w:type="paragraph" w:customStyle="1" w:styleId="Tablecaption20">
    <w:name w:val="Table caption (2)"/>
    <w:basedOn w:val="Normalny"/>
    <w:link w:val="Tablecaption2"/>
    <w:uiPriority w:val="99"/>
    <w:pPr>
      <w:shd w:val="clear" w:color="auto" w:fill="FFFFFF"/>
      <w:spacing w:line="514" w:lineRule="exact"/>
      <w:jc w:val="both"/>
    </w:pPr>
    <w:rPr>
      <w:rFonts w:ascii="Arial Narrow" w:hAnsi="Arial Narrow" w:cs="Arial Narrow"/>
      <w:color w:val="auto"/>
      <w:sz w:val="18"/>
      <w:szCs w:val="18"/>
    </w:rPr>
  </w:style>
  <w:style w:type="paragraph" w:customStyle="1" w:styleId="Tablecaption31">
    <w:name w:val="Table caption (3)1"/>
    <w:basedOn w:val="Normalny"/>
    <w:link w:val="Tablecaption30"/>
    <w:uiPriority w:val="99"/>
    <w:pPr>
      <w:shd w:val="clear" w:color="auto" w:fill="FFFFFF"/>
      <w:spacing w:line="240" w:lineRule="atLeast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51">
    <w:name w:val="Heading #51"/>
    <w:basedOn w:val="Normalny"/>
    <w:link w:val="Heading5"/>
    <w:uiPriority w:val="99"/>
    <w:pPr>
      <w:shd w:val="clear" w:color="auto" w:fill="FFFFFF"/>
      <w:spacing w:line="514" w:lineRule="exact"/>
      <w:ind w:hanging="1920"/>
      <w:jc w:val="both"/>
      <w:outlineLvl w:val="4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420">
    <w:name w:val="Heading #4 (2)"/>
    <w:basedOn w:val="Normalny"/>
    <w:link w:val="Heading42"/>
    <w:uiPriority w:val="99"/>
    <w:pPr>
      <w:shd w:val="clear" w:color="auto" w:fill="FFFFFF"/>
      <w:spacing w:line="278" w:lineRule="exact"/>
      <w:jc w:val="both"/>
      <w:outlineLvl w:val="3"/>
    </w:pPr>
    <w:rPr>
      <w:rFonts w:ascii="Arial Narrow" w:hAnsi="Arial Narrow" w:cs="Arial Narrow"/>
      <w:color w:val="auto"/>
      <w:sz w:val="23"/>
      <w:szCs w:val="23"/>
    </w:rPr>
  </w:style>
  <w:style w:type="paragraph" w:customStyle="1" w:styleId="Heading340">
    <w:name w:val="Heading #3 (4)"/>
    <w:basedOn w:val="Normalny"/>
    <w:link w:val="Heading34"/>
    <w:uiPriority w:val="99"/>
    <w:pPr>
      <w:shd w:val="clear" w:color="auto" w:fill="FFFFFF"/>
      <w:spacing w:line="518" w:lineRule="exact"/>
      <w:jc w:val="center"/>
      <w:outlineLvl w:val="2"/>
    </w:pPr>
    <w:rPr>
      <w:rFonts w:ascii="Arial Narrow" w:hAnsi="Arial Narrow" w:cs="Arial Narrow"/>
      <w:b/>
      <w:bCs/>
      <w:color w:val="auto"/>
      <w:sz w:val="23"/>
      <w:szCs w:val="23"/>
    </w:rPr>
  </w:style>
  <w:style w:type="paragraph" w:styleId="Spistreci4">
    <w:name w:val="toc 4"/>
    <w:basedOn w:val="Normalny"/>
    <w:next w:val="Normalny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styleId="Spistreci5">
    <w:name w:val="toc 5"/>
    <w:basedOn w:val="Normalny"/>
    <w:next w:val="Normalny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cs="Courier New"/>
      <w:color w:val="00000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link w:val="Nagwek"/>
    <w:uiPriority w:val="99"/>
    <w:rPr>
      <w:rFonts w:cs="Courier New"/>
      <w:color w:val="000000"/>
    </w:rPr>
  </w:style>
  <w:style w:type="character" w:customStyle="1" w:styleId="Nagwek2Znak">
    <w:name w:val="Nagłówek 2 Znak"/>
    <w:aliases w:val=" Znak6 Znak"/>
    <w:link w:val="Nagwek2"/>
    <w:rPr>
      <w:rFonts w:ascii="Times New Roman" w:hAnsi="Times New Roman"/>
      <w:b/>
    </w:rPr>
  </w:style>
  <w:style w:type="paragraph" w:customStyle="1" w:styleId="Specyfikacja">
    <w:name w:val="Specyfikacja"/>
    <w:basedOn w:val="Normalny"/>
    <w:pPr>
      <w:widowControl/>
      <w:spacing w:before="60" w:after="240" w:line="312" w:lineRule="auto"/>
      <w:ind w:left="1418" w:hanging="1418"/>
      <w:jc w:val="both"/>
    </w:pPr>
    <w:rPr>
      <w:rFonts w:ascii="Times New Roman" w:hAnsi="Times New Roman" w:cs="Times New Roman"/>
      <w:b/>
      <w:caps/>
      <w:color w:val="auto"/>
      <w:sz w:val="28"/>
      <w:szCs w:val="20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color w:val="000000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Akapitzlist1">
    <w:name w:val="Akapit z listą1"/>
    <w:basedOn w:val="Normalny"/>
    <w:qFormat/>
    <w:pPr>
      <w:widowControl/>
      <w:autoSpaceDE w:val="0"/>
      <w:autoSpaceDN w:val="0"/>
      <w:ind w:left="720"/>
      <w:contextualSpacing/>
      <w:jc w:val="both"/>
    </w:pPr>
    <w:rPr>
      <w:rFonts w:ascii="Tahoma" w:hAnsi="Tahoma" w:cs="Times New Roman"/>
      <w:iCs/>
      <w:color w:val="auto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rFonts w:cs="Courier New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cs="Courier New"/>
      <w:color w:val="000000"/>
      <w:sz w:val="16"/>
      <w:szCs w:val="16"/>
    </w:rPr>
  </w:style>
  <w:style w:type="paragraph" w:styleId="Akapitzlist">
    <w:name w:val="List Paragraph"/>
    <w:aliases w:val="Akapit z numeracją,normalny tekst,Obiekt,List Paragraph1"/>
    <w:basedOn w:val="Normalny"/>
    <w:link w:val="AkapitzlistZnak"/>
    <w:uiPriority w:val="34"/>
    <w:qFormat/>
    <w:rsid w:val="003C00EE"/>
    <w:pPr>
      <w:widowControl/>
      <w:ind w:left="720"/>
      <w:contextualSpacing/>
    </w:pPr>
    <w:rPr>
      <w:rFonts w:ascii="Courier" w:hAnsi="Courier" w:cs="Times New Roman"/>
      <w:color w:val="auto"/>
      <w:szCs w:val="20"/>
    </w:rPr>
  </w:style>
  <w:style w:type="character" w:customStyle="1" w:styleId="AkapitzlistZnak">
    <w:name w:val="Akapit z listą Znak"/>
    <w:aliases w:val="Akapit z numeracją Znak,normalny tekst Znak,Obiekt Znak,List Paragraph1 Znak"/>
    <w:link w:val="Akapitzlist"/>
    <w:uiPriority w:val="34"/>
    <w:locked/>
    <w:rsid w:val="003C00EE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78409-F634-46F0-8028-D7404478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User</cp:lastModifiedBy>
  <cp:revision>18</cp:revision>
  <cp:lastPrinted>2019-12-01T17:44:00Z</cp:lastPrinted>
  <dcterms:created xsi:type="dcterms:W3CDTF">2022-09-08T11:36:00Z</dcterms:created>
  <dcterms:modified xsi:type="dcterms:W3CDTF">2023-08-01T05:40:00Z</dcterms:modified>
</cp:coreProperties>
</file>